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4457AD" w:rsidRDefault="007F241D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457AD">
        <w:rPr>
          <w:rFonts w:ascii="Tahoma" w:hAnsi="Tahoma" w:cs="Tahoma"/>
          <w:b/>
          <w:bCs/>
          <w:szCs w:val="20"/>
        </w:rPr>
        <w:t>ДОГОВОР</w:t>
      </w:r>
    </w:p>
    <w:p w14:paraId="6530DEDB" w14:textId="77777777" w:rsidR="00973E8B" w:rsidRPr="004457AD" w:rsidRDefault="00973E8B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4457AD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4457AD">
        <w:rPr>
          <w:rFonts w:ascii="Tahoma" w:hAnsi="Tahoma" w:cs="Tahoma"/>
          <w:b/>
          <w:bCs/>
          <w:szCs w:val="20"/>
          <w:lang w:val="en-US"/>
        </w:rPr>
        <w:t>SMS</w:t>
      </w:r>
      <w:r w:rsidRPr="004457AD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Теле2 </w:t>
      </w:r>
    </w:p>
    <w:p w14:paraId="40594BEF" w14:textId="77777777" w:rsidR="0035346D" w:rsidRPr="004457AD" w:rsidRDefault="0035346D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351F8BDF" w14:textId="288457D3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г. </w:t>
      </w:r>
      <w:r w:rsidR="0055631B" w:rsidRPr="004457AD">
        <w:rPr>
          <w:rFonts w:ascii="Tahoma" w:hAnsi="Tahoma" w:cs="Tahoma"/>
          <w:szCs w:val="20"/>
        </w:rPr>
        <w:t>Москва</w:t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r w:rsidRPr="004457AD">
        <w:rPr>
          <w:rFonts w:ascii="Tahoma" w:hAnsi="Tahoma" w:cs="Tahoma"/>
          <w:szCs w:val="20"/>
        </w:rPr>
        <w:tab/>
      </w:r>
      <w:proofErr w:type="gramStart"/>
      <w:r w:rsidRPr="004457AD">
        <w:rPr>
          <w:rFonts w:ascii="Tahoma" w:hAnsi="Tahoma" w:cs="Tahoma"/>
          <w:szCs w:val="20"/>
        </w:rPr>
        <w:tab/>
        <w:t>«</w:t>
      </w:r>
      <w:proofErr w:type="gramEnd"/>
      <w:r w:rsidRPr="004457AD">
        <w:rPr>
          <w:rFonts w:ascii="Tahoma" w:hAnsi="Tahoma" w:cs="Tahoma"/>
          <w:szCs w:val="20"/>
        </w:rPr>
        <w:t>___»_____________20</w:t>
      </w:r>
      <w:r w:rsidR="00612C28" w:rsidRPr="004457AD">
        <w:rPr>
          <w:rFonts w:ascii="Tahoma" w:hAnsi="Tahoma" w:cs="Tahoma"/>
          <w:szCs w:val="20"/>
        </w:rPr>
        <w:t>___</w:t>
      </w:r>
      <w:r w:rsidRPr="004457AD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46ED567" w14:textId="524DC502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4457AD">
        <w:rPr>
          <w:rFonts w:ascii="Tahoma" w:hAnsi="Tahoma" w:cs="Tahoma"/>
          <w:szCs w:val="20"/>
        </w:rPr>
        <w:t xml:space="preserve"> именуемое в дальнейшем </w:t>
      </w:r>
      <w:r w:rsidRPr="004457AD">
        <w:rPr>
          <w:rFonts w:ascii="Tahoma" w:hAnsi="Tahoma" w:cs="Tahoma"/>
          <w:b/>
          <w:szCs w:val="20"/>
        </w:rPr>
        <w:t>«Заказчик»</w:t>
      </w:r>
      <w:r w:rsidRPr="004457AD">
        <w:rPr>
          <w:rFonts w:ascii="Tahoma" w:hAnsi="Tahoma" w:cs="Tahoma"/>
          <w:szCs w:val="20"/>
        </w:rPr>
        <w:t xml:space="preserve">, в лице </w:t>
      </w:r>
      <w:r w:rsidRPr="004457AD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="004457AD" w:rsidRPr="004457AD">
        <w:rPr>
          <w:rFonts w:ascii="Tahoma" w:eastAsia="Times New Roman" w:hAnsi="Tahoma" w:cs="Tahoma"/>
          <w:szCs w:val="20"/>
        </w:rPr>
        <w:t>Рахимовича</w:t>
      </w:r>
      <w:proofErr w:type="spellEnd"/>
      <w:r w:rsidR="004457AD" w:rsidRPr="004457AD">
        <w:rPr>
          <w:rFonts w:ascii="Tahoma" w:hAnsi="Tahoma" w:cs="Tahoma"/>
          <w:szCs w:val="20"/>
        </w:rPr>
        <w:t>, действующего</w:t>
      </w:r>
      <w:r w:rsidRPr="004457AD">
        <w:rPr>
          <w:rFonts w:ascii="Tahoma" w:hAnsi="Tahoma" w:cs="Tahoma"/>
          <w:szCs w:val="20"/>
        </w:rPr>
        <w:t xml:space="preserve"> на основании </w:t>
      </w:r>
      <w:r w:rsidR="004457AD" w:rsidRPr="004457AD">
        <w:rPr>
          <w:rFonts w:ascii="Tahoma" w:hAnsi="Tahoma" w:cs="Tahoma"/>
          <w:szCs w:val="20"/>
        </w:rPr>
        <w:t>доверенности б</w:t>
      </w:r>
      <w:r w:rsidRPr="004457AD">
        <w:rPr>
          <w:rFonts w:ascii="Tahoma" w:hAnsi="Tahoma" w:cs="Tahoma"/>
          <w:szCs w:val="20"/>
        </w:rPr>
        <w:t xml:space="preserve">/н от </w:t>
      </w:r>
      <w:r w:rsidR="00D961A4" w:rsidRPr="004457AD">
        <w:rPr>
          <w:rFonts w:ascii="Tahoma" w:hAnsi="Tahoma" w:cs="Tahoma"/>
          <w:szCs w:val="20"/>
        </w:rPr>
        <w:t>12.09</w:t>
      </w:r>
      <w:r w:rsidRPr="004457AD">
        <w:rPr>
          <w:rFonts w:ascii="Tahoma" w:hAnsi="Tahoma" w:cs="Tahoma"/>
          <w:szCs w:val="20"/>
        </w:rPr>
        <w:t>.20</w:t>
      </w:r>
      <w:r w:rsidR="00D961A4" w:rsidRPr="004457AD">
        <w:rPr>
          <w:rFonts w:ascii="Tahoma" w:hAnsi="Tahoma" w:cs="Tahoma"/>
          <w:szCs w:val="20"/>
        </w:rPr>
        <w:t>22</w:t>
      </w:r>
      <w:r w:rsidRPr="004457AD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4457AD" w:rsidRDefault="00561DE0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bCs/>
          <w:szCs w:val="20"/>
        </w:rPr>
        <w:t>_____________________________</w:t>
      </w:r>
      <w:r w:rsidR="007F241D" w:rsidRPr="004457AD">
        <w:rPr>
          <w:rFonts w:ascii="Tahoma" w:hAnsi="Tahoma" w:cs="Tahoma"/>
          <w:b/>
          <w:bCs/>
          <w:szCs w:val="20"/>
        </w:rPr>
        <w:t>,</w:t>
      </w:r>
      <w:r w:rsidR="007F241D" w:rsidRPr="004457AD">
        <w:rPr>
          <w:rFonts w:ascii="Tahoma" w:hAnsi="Tahoma" w:cs="Tahoma"/>
          <w:szCs w:val="20"/>
        </w:rPr>
        <w:t xml:space="preserve"> именуемое в дальнейшем </w:t>
      </w:r>
      <w:r w:rsidR="007F241D" w:rsidRPr="004457AD">
        <w:rPr>
          <w:rFonts w:ascii="Tahoma" w:hAnsi="Tahoma" w:cs="Tahoma"/>
          <w:b/>
          <w:szCs w:val="20"/>
        </w:rPr>
        <w:t>«Исполнитель»</w:t>
      </w:r>
      <w:r w:rsidR="007F241D" w:rsidRPr="004457AD">
        <w:rPr>
          <w:rFonts w:ascii="Tahoma" w:hAnsi="Tahoma" w:cs="Tahoma"/>
          <w:szCs w:val="20"/>
        </w:rPr>
        <w:t xml:space="preserve">, в </w:t>
      </w:r>
      <w:r w:rsidRPr="004457AD">
        <w:rPr>
          <w:rFonts w:ascii="Tahoma" w:hAnsi="Tahoma" w:cs="Tahoma"/>
          <w:szCs w:val="20"/>
        </w:rPr>
        <w:t>________________________________</w:t>
      </w:r>
      <w:r w:rsidR="007F241D" w:rsidRPr="004457AD">
        <w:rPr>
          <w:rFonts w:ascii="Tahoma" w:hAnsi="Tahoma" w:cs="Tahoma"/>
          <w:szCs w:val="20"/>
        </w:rPr>
        <w:t xml:space="preserve">, действующего на основании </w:t>
      </w:r>
      <w:r w:rsidRPr="004457AD">
        <w:rPr>
          <w:rFonts w:ascii="Tahoma" w:hAnsi="Tahoma" w:cs="Tahoma"/>
          <w:szCs w:val="20"/>
        </w:rPr>
        <w:t>_______________________________</w:t>
      </w:r>
      <w:r w:rsidR="00342890" w:rsidRPr="004457AD">
        <w:rPr>
          <w:rFonts w:ascii="Tahoma" w:hAnsi="Tahoma" w:cs="Tahoma"/>
          <w:szCs w:val="20"/>
        </w:rPr>
        <w:t>,</w:t>
      </w:r>
      <w:r w:rsidR="007F241D" w:rsidRPr="004457AD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76533CF6" w:rsidR="007F241D" w:rsidRPr="004457AD" w:rsidRDefault="007F241D" w:rsidP="004457AD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4457AD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</w:t>
      </w:r>
      <w:r w:rsidR="0035346D" w:rsidRPr="004457AD">
        <w:rPr>
          <w:rFonts w:ascii="Tahoma" w:hAnsi="Tahoma" w:cs="Tahoma"/>
          <w:b/>
          <w:bCs/>
          <w:szCs w:val="20"/>
        </w:rPr>
        <w:t xml:space="preserve">канал </w:t>
      </w:r>
      <w:r w:rsidR="0035346D" w:rsidRPr="004457AD">
        <w:rPr>
          <w:rFonts w:ascii="Tahoma" w:hAnsi="Tahoma" w:cs="Tahoma"/>
          <w:b/>
          <w:bCs/>
          <w:szCs w:val="20"/>
          <w:lang w:val="en-US"/>
        </w:rPr>
        <w:t>SMS</w:t>
      </w:r>
      <w:r w:rsidR="0035346D" w:rsidRPr="004457AD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</w:t>
      </w:r>
      <w:r w:rsidR="00973E8B" w:rsidRPr="004457AD">
        <w:rPr>
          <w:rFonts w:ascii="Tahoma" w:hAnsi="Tahoma" w:cs="Tahoma"/>
          <w:b/>
          <w:bCs/>
          <w:szCs w:val="20"/>
        </w:rPr>
        <w:t>Теле2</w:t>
      </w:r>
      <w:r w:rsidRPr="004457AD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</w:t>
      </w:r>
      <w:r w:rsidR="00AF5FB5" w:rsidRPr="004457AD">
        <w:rPr>
          <w:rFonts w:ascii="Tahoma" w:hAnsi="Tahoma" w:cs="Tahoma"/>
          <w:szCs w:val="20"/>
        </w:rPr>
        <w:t>и информацию о статусе доставки</w:t>
      </w:r>
      <w:r w:rsidRPr="004457AD">
        <w:rPr>
          <w:rFonts w:ascii="Tahoma" w:hAnsi="Tahoma" w:cs="Tahoma"/>
          <w:szCs w:val="20"/>
        </w:rPr>
        <w:t xml:space="preserve"> отправленных сообщений, далее по тексту «Услуги», в соответствии с Техническим заданием Заказчика (далее – Задание, </w:t>
      </w:r>
      <w:r w:rsidRPr="004457AD">
        <w:rPr>
          <w:rFonts w:ascii="Tahoma" w:hAnsi="Tahoma" w:cs="Tahoma"/>
          <w:szCs w:val="20"/>
        </w:rPr>
        <w:fldChar w:fldCharType="begin"/>
      </w:r>
      <w:r w:rsidRPr="004457AD">
        <w:rPr>
          <w:rFonts w:ascii="Tahoma" w:hAnsi="Tahoma" w:cs="Tahoma"/>
          <w:szCs w:val="20"/>
        </w:rPr>
        <w:instrText xml:space="preserve"> REF _Ref328747268 \r \h  \* MERGEFORMAT </w:instrText>
      </w:r>
      <w:r w:rsidRPr="004457AD">
        <w:rPr>
          <w:rFonts w:ascii="Tahoma" w:hAnsi="Tahoma" w:cs="Tahoma"/>
          <w:szCs w:val="20"/>
        </w:rPr>
      </w:r>
      <w:r w:rsidRPr="004457AD">
        <w:rPr>
          <w:rFonts w:ascii="Tahoma" w:hAnsi="Tahoma" w:cs="Tahoma"/>
          <w:szCs w:val="20"/>
        </w:rPr>
        <w:fldChar w:fldCharType="separate"/>
      </w:r>
      <w:r w:rsidRPr="004457AD">
        <w:rPr>
          <w:rFonts w:ascii="Tahoma" w:hAnsi="Tahoma" w:cs="Tahoma"/>
          <w:szCs w:val="20"/>
        </w:rPr>
        <w:t xml:space="preserve">Приложение </w:t>
      </w:r>
      <w:r w:rsidRPr="004457AD">
        <w:rPr>
          <w:rFonts w:ascii="Tahoma" w:hAnsi="Tahoma" w:cs="Tahoma"/>
          <w:szCs w:val="20"/>
        </w:rPr>
        <w:fldChar w:fldCharType="end"/>
      </w:r>
      <w:r w:rsidRPr="004457AD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4457AD" w:rsidRDefault="007F241D" w:rsidP="004457AD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4457AD" w:rsidRDefault="007F241D" w:rsidP="004457AD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4457AD">
        <w:rPr>
          <w:rFonts w:ascii="Tahoma" w:hAnsi="Tahoma" w:cs="Tahoma"/>
          <w:szCs w:val="20"/>
        </w:rPr>
        <w:t>(Приложение №1</w:t>
      </w:r>
      <w:r w:rsidRPr="004457AD">
        <w:rPr>
          <w:rFonts w:ascii="Tahoma" w:hAnsi="Tahoma" w:cs="Tahoma"/>
          <w:szCs w:val="20"/>
        </w:rPr>
        <w:fldChar w:fldCharType="begin"/>
      </w:r>
      <w:r w:rsidRPr="004457AD">
        <w:rPr>
          <w:rFonts w:ascii="Tahoma" w:hAnsi="Tahoma" w:cs="Tahoma"/>
          <w:szCs w:val="20"/>
        </w:rPr>
        <w:instrText xml:space="preserve"> REF _Ref328747268 \r \h  \* MERGEFORMAT </w:instrText>
      </w:r>
      <w:r w:rsidRPr="004457AD">
        <w:rPr>
          <w:rFonts w:ascii="Tahoma" w:hAnsi="Tahoma" w:cs="Tahoma"/>
          <w:szCs w:val="20"/>
        </w:rPr>
      </w:r>
      <w:r w:rsidRPr="004457AD">
        <w:rPr>
          <w:rFonts w:ascii="Tahoma" w:hAnsi="Tahoma" w:cs="Tahoma"/>
          <w:szCs w:val="20"/>
        </w:rPr>
        <w:fldChar w:fldCharType="end"/>
      </w:r>
      <w:r w:rsidRPr="004457AD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4EF070FE" w14:textId="77777777" w:rsidR="00710A82" w:rsidRPr="007B0F19" w:rsidRDefault="00710A82" w:rsidP="00710A82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792BA520" w:rsidR="007F241D" w:rsidRPr="004457AD" w:rsidRDefault="00710A82" w:rsidP="00710A82">
      <w:pPr>
        <w:pStyle w:val="afffa"/>
        <w:tabs>
          <w:tab w:val="left" w:pos="142"/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4457AD">
        <w:rPr>
          <w:rFonts w:ascii="Tahoma" w:hAnsi="Tahoma" w:cs="Tahoma"/>
          <w:szCs w:val="20"/>
        </w:rPr>
        <w:t>.</w:t>
      </w:r>
    </w:p>
    <w:p w14:paraId="1C9B001A" w14:textId="77777777" w:rsidR="007F241D" w:rsidRPr="004457AD" w:rsidRDefault="007F241D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7C00DD18" w14:textId="2077C144" w:rsidR="00710A82" w:rsidRPr="007B0F19" w:rsidRDefault="00710A82" w:rsidP="006F5F8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6F5F8E">
        <w:rPr>
          <w:rFonts w:ascii="Tahoma" w:hAnsi="Tahoma" w:cs="Tahoma"/>
          <w:szCs w:val="20"/>
        </w:rPr>
        <w:t>15 232 134</w:t>
      </w:r>
      <w:r w:rsidRPr="007B0F19">
        <w:rPr>
          <w:rFonts w:ascii="Tahoma" w:hAnsi="Tahoma" w:cs="Tahoma"/>
          <w:szCs w:val="20"/>
        </w:rPr>
        <w:t xml:space="preserve"> (</w:t>
      </w:r>
      <w:r w:rsidR="006F5F8E">
        <w:rPr>
          <w:rFonts w:ascii="Tahoma" w:hAnsi="Tahoma" w:cs="Tahoma"/>
          <w:szCs w:val="20"/>
        </w:rPr>
        <w:t>п</w:t>
      </w:r>
      <w:r w:rsidR="006F5F8E" w:rsidRPr="006F5F8E">
        <w:rPr>
          <w:rFonts w:ascii="Tahoma" w:hAnsi="Tahoma" w:cs="Tahoma"/>
          <w:szCs w:val="20"/>
        </w:rPr>
        <w:t>ятнадцать миллионов двести тридцать две тысячи сто тридцать четыре</w:t>
      </w:r>
      <w:r w:rsidRPr="007B0F19">
        <w:rPr>
          <w:rFonts w:ascii="Tahoma" w:hAnsi="Tahoma" w:cs="Tahoma"/>
          <w:szCs w:val="20"/>
        </w:rPr>
        <w:t>) рубл</w:t>
      </w:r>
      <w:r w:rsidR="006F5F8E">
        <w:rPr>
          <w:rFonts w:ascii="Tahoma" w:hAnsi="Tahoma" w:cs="Tahoma"/>
          <w:szCs w:val="20"/>
        </w:rPr>
        <w:t>я</w:t>
      </w:r>
      <w:r w:rsidRPr="007B0F19">
        <w:rPr>
          <w:rFonts w:ascii="Tahoma" w:hAnsi="Tahoma" w:cs="Tahoma"/>
          <w:szCs w:val="20"/>
        </w:rPr>
        <w:t xml:space="preserve"> </w:t>
      </w:r>
      <w:r w:rsidR="006F5F8E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копеек, в том числе НДС (20%) – </w:t>
      </w:r>
      <w:r w:rsidR="006F5F8E">
        <w:rPr>
          <w:rFonts w:ascii="Tahoma" w:hAnsi="Tahoma" w:cs="Tahoma"/>
          <w:szCs w:val="20"/>
        </w:rPr>
        <w:t>2 538 689</w:t>
      </w:r>
      <w:r w:rsidRPr="007B0F19">
        <w:rPr>
          <w:rFonts w:ascii="Tahoma" w:hAnsi="Tahoma" w:cs="Tahoma"/>
          <w:szCs w:val="20"/>
        </w:rPr>
        <w:t xml:space="preserve"> (</w:t>
      </w:r>
      <w:r w:rsidR="006F5F8E">
        <w:rPr>
          <w:rFonts w:ascii="Tahoma" w:hAnsi="Tahoma" w:cs="Tahoma"/>
          <w:szCs w:val="20"/>
        </w:rPr>
        <w:t>д</w:t>
      </w:r>
      <w:r w:rsidR="006F5F8E" w:rsidRPr="006F5F8E">
        <w:rPr>
          <w:rFonts w:ascii="Tahoma" w:hAnsi="Tahoma" w:cs="Tahoma"/>
          <w:szCs w:val="20"/>
        </w:rPr>
        <w:t>ва миллиона пятьсот тридцать восемь тысяч шестьсот восемьдесят девять</w:t>
      </w:r>
      <w:r w:rsidRPr="007B0F19">
        <w:rPr>
          <w:rFonts w:ascii="Tahoma" w:hAnsi="Tahoma" w:cs="Tahoma"/>
          <w:szCs w:val="20"/>
        </w:rPr>
        <w:t>) рубл</w:t>
      </w:r>
      <w:r w:rsidR="00B87A12">
        <w:rPr>
          <w:rFonts w:ascii="Tahoma" w:hAnsi="Tahoma" w:cs="Tahoma"/>
          <w:szCs w:val="20"/>
        </w:rPr>
        <w:t>ей</w:t>
      </w:r>
      <w:r w:rsidRPr="007B0F19">
        <w:rPr>
          <w:rFonts w:ascii="Tahoma" w:hAnsi="Tahoma" w:cs="Tahoma"/>
          <w:szCs w:val="20"/>
        </w:rPr>
        <w:t xml:space="preserve"> </w:t>
      </w:r>
      <w:r w:rsidR="006F5F8E">
        <w:rPr>
          <w:rFonts w:ascii="Tahoma" w:hAnsi="Tahoma" w:cs="Tahoma"/>
          <w:szCs w:val="20"/>
        </w:rPr>
        <w:t>00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482EE3A5" w14:textId="77777777" w:rsidR="00710A82" w:rsidRPr="007B0F19" w:rsidRDefault="00710A82" w:rsidP="00710A8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49E00995" w14:textId="77777777" w:rsidR="00710A82" w:rsidRPr="007B0F19" w:rsidRDefault="00710A82" w:rsidP="00710A8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32DC6E66" w14:textId="77777777" w:rsidR="00710A82" w:rsidRPr="007B0F19" w:rsidRDefault="00710A82" w:rsidP="00710A82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4D840DA7" w:rsidR="007F241D" w:rsidRPr="004457AD" w:rsidRDefault="00710A82" w:rsidP="00710A82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4457AD">
        <w:rPr>
          <w:rFonts w:ascii="Tahoma" w:hAnsi="Tahoma" w:cs="Tahoma"/>
          <w:szCs w:val="20"/>
        </w:rPr>
        <w:t>.</w:t>
      </w:r>
    </w:p>
    <w:p w14:paraId="63E6C578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457AD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4457AD" w:rsidRDefault="007F241D" w:rsidP="004457AD">
      <w:pPr>
        <w:pStyle w:val="afffa"/>
        <w:numPr>
          <w:ilvl w:val="1"/>
          <w:numId w:val="9"/>
        </w:numPr>
        <w:tabs>
          <w:tab w:val="left" w:pos="567"/>
        </w:tabs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4457AD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4457AD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4457AD" w:rsidRDefault="007F241D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4457AD" w:rsidRDefault="007F241D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4457AD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4457AD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4457AD" w:rsidRDefault="007F241D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64229501" w:rsidR="007F241D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4457AD" w:rsidRPr="004457AD">
        <w:rPr>
          <w:rFonts w:ascii="Tahoma" w:eastAsia="Times New Roman" w:hAnsi="Tahoma" w:cs="Tahoma"/>
          <w:szCs w:val="20"/>
        </w:rPr>
        <w:t>иными способами,</w:t>
      </w:r>
      <w:r w:rsidRPr="004457AD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4457AD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332D4941" w14:textId="4E07365C" w:rsidR="004354A0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4457AD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</w:t>
      </w:r>
      <w:proofErr w:type="spellStart"/>
      <w:r w:rsidRPr="004457AD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4457AD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4457AD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4457AD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4457AD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457AD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4457AD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4457AD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4457AD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4457AD">
        <w:rPr>
          <w:rFonts w:ascii="Tahoma" w:eastAsia="Times New Roman" w:hAnsi="Tahoma" w:cs="Tahoma"/>
          <w:i/>
          <w:szCs w:val="20"/>
        </w:rPr>
        <w:t xml:space="preserve">. </w:t>
      </w:r>
    </w:p>
    <w:p w14:paraId="30366E2C" w14:textId="77777777" w:rsidR="004354A0" w:rsidRPr="004457AD" w:rsidRDefault="004354A0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</w:p>
    <w:p w14:paraId="5BDBE1A4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4457AD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457AD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457AD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4457AD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4457AD" w:rsidRDefault="00813B82" w:rsidP="004457AD">
      <w:pPr>
        <w:pStyle w:val="afffa"/>
        <w:numPr>
          <w:ilvl w:val="0"/>
          <w:numId w:val="14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4457AD" w:rsidRDefault="00813B82" w:rsidP="004457AD">
      <w:pPr>
        <w:pStyle w:val="afffa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628AD1C3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Обязанности, указанные в п.3.</w:t>
      </w:r>
      <w:r w:rsidR="0089177A" w:rsidRPr="004457AD">
        <w:rPr>
          <w:rFonts w:ascii="Tahoma" w:eastAsia="Times New Roman" w:hAnsi="Tahoma" w:cs="Tahoma"/>
          <w:szCs w:val="20"/>
        </w:rPr>
        <w:t>5</w:t>
      </w:r>
      <w:r w:rsidRPr="004457AD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4457AD" w:rsidRDefault="00813B82" w:rsidP="004457AD">
      <w:pPr>
        <w:pStyle w:val="afffa"/>
        <w:numPr>
          <w:ilvl w:val="2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4457AD" w:rsidRDefault="00813B82" w:rsidP="004457AD">
      <w:pPr>
        <w:pStyle w:val="afffa"/>
        <w:numPr>
          <w:ilvl w:val="1"/>
          <w:numId w:val="3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234A8BA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3412934E" w:rsidR="007F241D" w:rsidRPr="004457AD" w:rsidRDefault="00F56726" w:rsidP="004457AD">
      <w:pPr>
        <w:widowControl w:val="0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Срок</w:t>
      </w:r>
      <w:r w:rsidR="007F241D" w:rsidRPr="004457AD">
        <w:rPr>
          <w:rFonts w:ascii="Tahoma" w:hAnsi="Tahoma" w:cs="Tahoma"/>
          <w:szCs w:val="20"/>
        </w:rPr>
        <w:t xml:space="preserve"> оказания Услуг:</w:t>
      </w:r>
      <w:r w:rsidRPr="004457AD">
        <w:rPr>
          <w:rFonts w:ascii="Tahoma" w:hAnsi="Tahoma" w:cs="Tahoma"/>
          <w:szCs w:val="20"/>
        </w:rPr>
        <w:t xml:space="preserve"> </w:t>
      </w:r>
      <w:r w:rsidR="00710A82">
        <w:rPr>
          <w:rFonts w:ascii="Tahoma" w:eastAsia="Times New Roman" w:hAnsi="Tahoma" w:cs="Tahoma"/>
          <w:szCs w:val="20"/>
        </w:rPr>
        <w:t>с даты заключения Д</w:t>
      </w:r>
      <w:r w:rsidR="00710A82" w:rsidRPr="007C1A84">
        <w:rPr>
          <w:rFonts w:ascii="Tahoma" w:eastAsia="Times New Roman" w:hAnsi="Tahoma" w:cs="Tahoma"/>
          <w:szCs w:val="20"/>
        </w:rPr>
        <w:t>оговора до 31.12.2024</w:t>
      </w:r>
      <w:r w:rsidR="00F53F64" w:rsidRPr="004457AD">
        <w:rPr>
          <w:rFonts w:ascii="Tahoma" w:hAnsi="Tahoma" w:cs="Tahoma"/>
          <w:bCs/>
          <w:szCs w:val="20"/>
        </w:rPr>
        <w:t>.</w:t>
      </w:r>
    </w:p>
    <w:p w14:paraId="5BD3FBBE" w14:textId="4207BA7E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4457AD" w:rsidRPr="004457AD">
        <w:rPr>
          <w:rFonts w:ascii="Tahoma" w:hAnsi="Tahoma" w:cs="Tahoma"/>
          <w:szCs w:val="20"/>
        </w:rPr>
        <w:t>со сроками,</w:t>
      </w:r>
      <w:r w:rsidRPr="004457AD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14:paraId="6E6D7D84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4457AD" w:rsidRDefault="007F241D" w:rsidP="004457AD">
      <w:pPr>
        <w:pStyle w:val="afffd"/>
        <w:tabs>
          <w:tab w:val="left" w:pos="567"/>
          <w:tab w:val="num" w:pos="851"/>
        </w:tabs>
        <w:spacing w:after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4457AD" w:rsidRDefault="007F241D" w:rsidP="004457A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4457AD" w:rsidRDefault="00604CDF" w:rsidP="004457AD">
      <w:pPr>
        <w:widowControl w:val="0"/>
        <w:numPr>
          <w:ilvl w:val="1"/>
          <w:numId w:val="5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4457AD" w:rsidRDefault="00604CDF" w:rsidP="004457AD">
      <w:pPr>
        <w:pStyle w:val="afffa"/>
        <w:numPr>
          <w:ilvl w:val="2"/>
          <w:numId w:val="5"/>
        </w:numPr>
        <w:tabs>
          <w:tab w:val="clear" w:pos="2292"/>
          <w:tab w:val="num" w:pos="0"/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</w:t>
      </w:r>
      <w:r w:rsidRPr="004457AD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4457AD" w:rsidRDefault="00604CDF" w:rsidP="004457AD">
      <w:pPr>
        <w:widowControl w:val="0"/>
        <w:shd w:val="clear" w:color="auto" w:fill="FFFFFF"/>
        <w:tabs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4457AD" w:rsidRDefault="00604CDF" w:rsidP="004457AD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4457AD" w:rsidRDefault="007F241D" w:rsidP="004457AD">
      <w:pPr>
        <w:pStyle w:val="afffa"/>
        <w:numPr>
          <w:ilvl w:val="2"/>
          <w:numId w:val="5"/>
        </w:numPr>
        <w:tabs>
          <w:tab w:val="clear" w:pos="2292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pacing w:val="-4"/>
          <w:szCs w:val="20"/>
        </w:rPr>
        <w:t>С</w:t>
      </w:r>
      <w:r w:rsidRPr="004457AD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4457AD">
        <w:rPr>
          <w:rFonts w:ascii="Tahoma" w:hAnsi="Tahoma" w:cs="Tahoma"/>
          <w:bCs/>
          <w:szCs w:val="20"/>
        </w:rPr>
        <w:t>Мск</w:t>
      </w:r>
      <w:proofErr w:type="spellEnd"/>
      <w:r w:rsidRPr="004457AD">
        <w:rPr>
          <w:rFonts w:ascii="Tahoma" w:hAnsi="Tahoma" w:cs="Tahoma"/>
          <w:bCs/>
          <w:szCs w:val="20"/>
        </w:rPr>
        <w:t xml:space="preserve">. </w:t>
      </w:r>
      <w:r w:rsidR="00901D33" w:rsidRPr="004457AD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4457AD" w:rsidRDefault="007F241D" w:rsidP="004457AD">
      <w:pPr>
        <w:pStyle w:val="afffa"/>
        <w:numPr>
          <w:ilvl w:val="3"/>
          <w:numId w:val="5"/>
        </w:numPr>
        <w:tabs>
          <w:tab w:val="clear" w:pos="2718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</w:t>
      </w:r>
      <w:r w:rsidRPr="004457AD">
        <w:rPr>
          <w:rFonts w:ascii="Tahoma" w:hAnsi="Tahoma" w:cs="Tahoma"/>
          <w:szCs w:val="20"/>
        </w:rPr>
        <w:t>проверки статуса доставки С</w:t>
      </w:r>
      <w:r w:rsidRPr="004457AD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4457AD">
        <w:rPr>
          <w:rFonts w:ascii="Tahoma" w:hAnsi="Tahoma" w:cs="Tahoma"/>
          <w:bCs/>
          <w:szCs w:val="20"/>
        </w:rPr>
        <w:t>т.ч</w:t>
      </w:r>
      <w:proofErr w:type="spellEnd"/>
      <w:r w:rsidRPr="004457AD">
        <w:rPr>
          <w:rFonts w:ascii="Tahoma" w:hAnsi="Tahoma" w:cs="Tahoma"/>
          <w:bCs/>
          <w:szCs w:val="20"/>
        </w:rPr>
        <w:t xml:space="preserve">.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szCs w:val="20"/>
        </w:rPr>
        <w:t>;</w:t>
      </w:r>
    </w:p>
    <w:p w14:paraId="3B7BDB9F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4457AD" w:rsidRDefault="00895438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4457AD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4457AD">
        <w:rPr>
          <w:rFonts w:ascii="Tahoma" w:hAnsi="Tahoma" w:cs="Tahoma"/>
          <w:bCs/>
          <w:szCs w:val="20"/>
          <w:lang w:val="en-US"/>
        </w:rPr>
        <w:t>API</w:t>
      </w:r>
      <w:r w:rsidR="007F241D" w:rsidRPr="004457AD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4457AD">
        <w:rPr>
          <w:rFonts w:ascii="Tahoma" w:hAnsi="Tahoma" w:cs="Tahoma"/>
          <w:bCs/>
          <w:szCs w:val="20"/>
          <w:lang w:val="en-US"/>
        </w:rPr>
        <w:t>HTTP</w:t>
      </w:r>
      <w:r w:rsidR="007F241D" w:rsidRPr="004457AD">
        <w:rPr>
          <w:rFonts w:ascii="Tahoma" w:hAnsi="Tahoma" w:cs="Tahoma"/>
          <w:bCs/>
          <w:szCs w:val="20"/>
        </w:rPr>
        <w:t xml:space="preserve"> или </w:t>
      </w:r>
      <w:r w:rsidR="007F241D" w:rsidRPr="004457AD">
        <w:rPr>
          <w:rFonts w:ascii="Tahoma" w:hAnsi="Tahoma" w:cs="Tahoma"/>
          <w:bCs/>
          <w:szCs w:val="20"/>
          <w:lang w:val="en-US"/>
        </w:rPr>
        <w:t>HTTPS</w:t>
      </w:r>
      <w:r w:rsidR="007F241D" w:rsidRPr="004457AD">
        <w:rPr>
          <w:rFonts w:ascii="Tahoma" w:hAnsi="Tahoma" w:cs="Tahoma"/>
          <w:bCs/>
          <w:szCs w:val="20"/>
        </w:rPr>
        <w:t xml:space="preserve">), где </w:t>
      </w:r>
      <w:r w:rsidR="007F241D" w:rsidRPr="004457AD">
        <w:rPr>
          <w:rFonts w:ascii="Tahoma" w:hAnsi="Tahoma" w:cs="Tahoma"/>
          <w:bCs/>
          <w:szCs w:val="20"/>
          <w:lang w:val="en-US"/>
        </w:rPr>
        <w:t>API</w:t>
      </w:r>
      <w:r w:rsidR="007F241D" w:rsidRPr="004457AD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4457AD" w:rsidRDefault="00E02DC3" w:rsidP="004457AD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4457AD" w:rsidRDefault="007F241D" w:rsidP="004457AD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4457AD" w:rsidRDefault="007F241D" w:rsidP="004457AD">
      <w:pPr>
        <w:pStyle w:val="afffa"/>
        <w:numPr>
          <w:ilvl w:val="0"/>
          <w:numId w:val="18"/>
        </w:numPr>
        <w:tabs>
          <w:tab w:val="left" w:pos="567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4457AD">
        <w:rPr>
          <w:rFonts w:ascii="Tahoma" w:hAnsi="Tahoma" w:cs="Tahoma"/>
          <w:bCs/>
          <w:szCs w:val="20"/>
          <w:lang w:val="en-US"/>
        </w:rPr>
        <w:t>ID</w:t>
      </w:r>
      <w:r w:rsidRPr="004457AD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="00E75933" w:rsidRPr="004457AD">
        <w:rPr>
          <w:rFonts w:ascii="Tahoma" w:hAnsi="Tahoma" w:cs="Tahoma"/>
          <w:bCs/>
          <w:szCs w:val="20"/>
        </w:rPr>
        <w:t xml:space="preserve"> сервис</w:t>
      </w:r>
      <w:r w:rsidRPr="004457AD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4457AD">
        <w:rPr>
          <w:rFonts w:ascii="Tahoma" w:hAnsi="Tahoma" w:cs="Tahoma"/>
          <w:szCs w:val="20"/>
        </w:rPr>
        <w:t>многопотоковой</w:t>
      </w:r>
      <w:proofErr w:type="spellEnd"/>
      <w:r w:rsidRPr="004457AD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4457AD">
        <w:rPr>
          <w:rFonts w:ascii="Tahoma" w:hAnsi="Tahoma" w:cs="Tahoma"/>
          <w:bCs/>
          <w:szCs w:val="20"/>
          <w:lang w:val="en-US"/>
        </w:rPr>
        <w:t>IP</w:t>
      </w:r>
      <w:r w:rsidRPr="004457AD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4457AD">
        <w:rPr>
          <w:rFonts w:ascii="Tahoma" w:hAnsi="Tahoma" w:cs="Tahoma"/>
          <w:bCs/>
          <w:szCs w:val="20"/>
        </w:rPr>
        <w:t>т.ч</w:t>
      </w:r>
      <w:proofErr w:type="spellEnd"/>
      <w:r w:rsidRPr="004457AD">
        <w:rPr>
          <w:rFonts w:ascii="Tahoma" w:hAnsi="Tahoma" w:cs="Tahoma"/>
          <w:bCs/>
          <w:szCs w:val="20"/>
        </w:rPr>
        <w:t xml:space="preserve">. через </w:t>
      </w:r>
      <w:r w:rsidRPr="004457AD">
        <w:rPr>
          <w:rFonts w:ascii="Tahoma" w:hAnsi="Tahoma" w:cs="Tahoma"/>
          <w:bCs/>
          <w:szCs w:val="20"/>
          <w:lang w:val="en-US"/>
        </w:rPr>
        <w:t>API</w:t>
      </w:r>
      <w:r w:rsidRPr="004457AD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4457AD" w:rsidRDefault="007F241D" w:rsidP="004457AD">
      <w:pPr>
        <w:pStyle w:val="afffa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4457AD">
        <w:rPr>
          <w:rFonts w:ascii="Tahoma" w:hAnsi="Tahoma" w:cs="Tahoma"/>
          <w:bCs/>
          <w:szCs w:val="20"/>
        </w:rPr>
        <w:t>нейминг</w:t>
      </w:r>
      <w:proofErr w:type="spellEnd"/>
      <w:r w:rsidRPr="004457AD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4457AD">
        <w:rPr>
          <w:rFonts w:ascii="Tahoma" w:hAnsi="Tahoma" w:cs="Tahoma"/>
          <w:bCs/>
          <w:szCs w:val="20"/>
        </w:rPr>
        <w:t>неймингов</w:t>
      </w:r>
      <w:proofErr w:type="spellEnd"/>
      <w:r w:rsidRPr="004457AD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4457AD">
        <w:rPr>
          <w:rFonts w:ascii="Tahoma" w:hAnsi="Tahoma" w:cs="Tahoma"/>
          <w:bCs/>
          <w:szCs w:val="20"/>
        </w:rPr>
        <w:t>нейминги</w:t>
      </w:r>
      <w:proofErr w:type="spellEnd"/>
      <w:r w:rsidRPr="004457AD">
        <w:rPr>
          <w:rFonts w:ascii="Tahoma" w:hAnsi="Tahoma" w:cs="Tahoma"/>
          <w:bCs/>
          <w:szCs w:val="20"/>
        </w:rPr>
        <w:t xml:space="preserve">. </w:t>
      </w:r>
    </w:p>
    <w:p w14:paraId="4F5EAEB6" w14:textId="77777777" w:rsidR="007F241D" w:rsidRPr="004457AD" w:rsidRDefault="00D47C02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Если применимо, п</w:t>
      </w:r>
      <w:r w:rsidR="007F241D" w:rsidRPr="004457AD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4457AD">
        <w:rPr>
          <w:rFonts w:ascii="Tahoma" w:hAnsi="Tahoma" w:cs="Tahoma"/>
          <w:szCs w:val="20"/>
        </w:rPr>
        <w:t>т.ч</w:t>
      </w:r>
      <w:proofErr w:type="spellEnd"/>
      <w:r w:rsidR="007F241D" w:rsidRPr="004457AD">
        <w:rPr>
          <w:rFonts w:ascii="Tahoma" w:hAnsi="Tahoma" w:cs="Tahoma"/>
          <w:szCs w:val="20"/>
        </w:rPr>
        <w:t xml:space="preserve">. через API) - отправка </w:t>
      </w:r>
      <w:r w:rsidR="001F7FDD" w:rsidRPr="004457AD">
        <w:rPr>
          <w:rFonts w:ascii="Tahoma" w:hAnsi="Tahoma" w:cs="Tahoma"/>
          <w:szCs w:val="20"/>
        </w:rPr>
        <w:t>сообщения по различным каналам</w:t>
      </w:r>
      <w:r w:rsidR="007F241D" w:rsidRPr="004457AD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4457AD">
        <w:rPr>
          <w:rFonts w:ascii="Tahoma" w:hAnsi="Tahoma" w:cs="Tahoma"/>
          <w:szCs w:val="20"/>
        </w:rPr>
        <w:t>т.ч</w:t>
      </w:r>
      <w:proofErr w:type="spellEnd"/>
      <w:r w:rsidR="007F241D" w:rsidRPr="004457AD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4457AD">
        <w:rPr>
          <w:rFonts w:ascii="Tahoma" w:hAnsi="Tahoma" w:cs="Tahoma"/>
          <w:szCs w:val="20"/>
        </w:rPr>
        <w:t>биллинга</w:t>
      </w:r>
      <w:proofErr w:type="spellEnd"/>
      <w:r w:rsidRPr="004457AD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4457AD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4457AD">
        <w:rPr>
          <w:rFonts w:ascii="Tahoma" w:hAnsi="Tahoma" w:cs="Tahoma"/>
          <w:color w:val="000000"/>
          <w:szCs w:val="20"/>
        </w:rPr>
        <w:t xml:space="preserve"> </w:t>
      </w:r>
      <w:r w:rsidRPr="004457AD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4457AD" w:rsidRDefault="007F241D" w:rsidP="004457AD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4457AD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4457AD" w:rsidRDefault="007F241D" w:rsidP="004457AD">
      <w:pPr>
        <w:pStyle w:val="afffa"/>
        <w:numPr>
          <w:ilvl w:val="2"/>
          <w:numId w:val="5"/>
        </w:numPr>
        <w:tabs>
          <w:tab w:val="clear" w:pos="2292"/>
          <w:tab w:val="left" w:pos="567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7F0F6359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4457AD" w:rsidRPr="004457AD">
        <w:rPr>
          <w:rFonts w:ascii="Tahoma" w:hAnsi="Tahoma" w:cs="Tahoma"/>
          <w:szCs w:val="20"/>
        </w:rPr>
        <w:t>Исполнителем.</w:t>
      </w:r>
      <w:r w:rsidRPr="004457AD">
        <w:rPr>
          <w:rFonts w:ascii="Tahoma" w:hAnsi="Tahoma" w:cs="Tahoma"/>
          <w:szCs w:val="20"/>
        </w:rPr>
        <w:t xml:space="preserve"> </w:t>
      </w:r>
    </w:p>
    <w:p w14:paraId="6EB05782" w14:textId="59012E2C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4457AD" w:rsidRPr="004457AD">
        <w:rPr>
          <w:rFonts w:ascii="Tahoma" w:hAnsi="Tahoma" w:cs="Tahoma"/>
          <w:szCs w:val="20"/>
        </w:rPr>
        <w:t>Услуг, с</w:t>
      </w:r>
      <w:r w:rsidRPr="004457AD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</w:t>
      </w:r>
      <w:proofErr w:type="gramStart"/>
      <w:r w:rsidRPr="004457AD">
        <w:rPr>
          <w:rFonts w:ascii="Tahoma" w:hAnsi="Tahoma" w:cs="Tahoma"/>
          <w:szCs w:val="20"/>
        </w:rPr>
        <w:t>п.5.2.3.,</w:t>
      </w:r>
      <w:proofErr w:type="gramEnd"/>
      <w:r w:rsidRPr="004457AD">
        <w:rPr>
          <w:rFonts w:ascii="Tahoma" w:hAnsi="Tahoma" w:cs="Tahoma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59F47DB9" w:rsidR="007F241D" w:rsidRPr="004457AD" w:rsidRDefault="007F241D" w:rsidP="004457AD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left" w:pos="567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4457AD" w:rsidRPr="004457AD">
        <w:rPr>
          <w:rFonts w:ascii="Tahoma" w:hAnsi="Tahoma" w:cs="Tahoma"/>
          <w:szCs w:val="20"/>
        </w:rPr>
        <w:t>возмещения Заказчику</w:t>
      </w:r>
      <w:r w:rsidRPr="004457AD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4457AD" w:rsidRDefault="007F241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4457AD" w:rsidRDefault="001D08BD" w:rsidP="004457AD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3184BEEA" w:rsidR="001D08BD" w:rsidRPr="004457AD" w:rsidRDefault="001D08BD" w:rsidP="004457AD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4457AD"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4457AD"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4457AD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4457AD" w:rsidRDefault="001D08BD" w:rsidP="004457AD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4457AD" w:rsidRDefault="001D08BD" w:rsidP="004457AD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4457AD" w:rsidRDefault="001D08BD" w:rsidP="004457AD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4457AD" w:rsidRDefault="001D08BD" w:rsidP="004457AD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4457AD" w:rsidRDefault="001D08BD" w:rsidP="004457AD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6B8F5E9E" w:rsidR="001D08BD" w:rsidRDefault="001D08BD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4457AD" w:rsidRPr="004457AD">
        <w:rPr>
          <w:rFonts w:ascii="Tahoma" w:hAnsi="Tahoma" w:cs="Tahoma"/>
          <w:szCs w:val="20"/>
        </w:rPr>
        <w:t>Исполнитель обязан</w:t>
      </w:r>
      <w:r w:rsidRPr="004457AD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457AD">
        <w:rPr>
          <w:rFonts w:ascii="Tahoma" w:hAnsi="Tahoma" w:cs="Tahoma"/>
          <w:i/>
          <w:szCs w:val="20"/>
        </w:rPr>
        <w:t>.</w:t>
      </w:r>
      <w:r w:rsidRPr="004457AD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762DD5C5" w14:textId="77777777" w:rsidR="004457AD" w:rsidRPr="004457AD" w:rsidRDefault="004457AD" w:rsidP="004457AD">
      <w:pPr>
        <w:pStyle w:val="afffa"/>
        <w:tabs>
          <w:tab w:val="left" w:pos="567"/>
          <w:tab w:val="num" w:pos="1866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71F8A35B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457AD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4457AD" w:rsidRPr="004457AD">
        <w:rPr>
          <w:rFonts w:ascii="Tahoma" w:eastAsia="Times New Roman" w:hAnsi="Tahoma" w:cs="Tahoma"/>
          <w:iCs/>
          <w:szCs w:val="20"/>
        </w:rPr>
        <w:t>просрочки,</w:t>
      </w:r>
      <w:r w:rsidRPr="004457AD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4457AD" w:rsidRDefault="007F241D" w:rsidP="004457AD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</w:tabs>
        <w:jc w:val="both"/>
        <w:rPr>
          <w:i w:val="0"/>
        </w:rPr>
      </w:pPr>
      <w:r w:rsidRPr="004457AD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4457AD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4457AD" w:rsidRDefault="007F241D" w:rsidP="004457A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4457AD" w:rsidRDefault="007F241D" w:rsidP="004457A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4457AD" w:rsidRDefault="007F241D" w:rsidP="004457A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4457AD" w:rsidRDefault="007D36A0" w:rsidP="004457AD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4457AD">
        <w:rPr>
          <w:rFonts w:ascii="Tahoma" w:eastAsia="Times New Roman" w:hAnsi="Tahoma" w:cs="Tahoma"/>
          <w:szCs w:val="20"/>
        </w:rPr>
        <w:t xml:space="preserve"> </w:t>
      </w:r>
      <w:r w:rsidRPr="004457AD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4457AD" w:rsidRDefault="00087F56" w:rsidP="004457AD">
      <w:pPr>
        <w:pStyle w:val="ConsPlusNormal"/>
        <w:numPr>
          <w:ilvl w:val="1"/>
          <w:numId w:val="7"/>
        </w:numPr>
        <w:tabs>
          <w:tab w:val="clear" w:pos="1866"/>
          <w:tab w:val="left" w:pos="567"/>
          <w:tab w:val="num" w:pos="709"/>
        </w:tabs>
        <w:ind w:left="0" w:firstLine="0"/>
        <w:jc w:val="both"/>
      </w:pPr>
      <w:r w:rsidRPr="004457AD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457AD">
        <w:rPr>
          <w:rFonts w:eastAsia="Times New Roman"/>
          <w:i w:val="0"/>
          <w:lang w:eastAsia="ru-RU"/>
        </w:rPr>
        <w:t>в размере</w:t>
      </w:r>
      <w:r w:rsidRPr="004457AD">
        <w:rPr>
          <w:i w:val="0"/>
        </w:rPr>
        <w:t xml:space="preserve"> 0,05% от Цены Услуг</w:t>
      </w:r>
      <w:r w:rsidR="00740D86" w:rsidRPr="004457AD">
        <w:rPr>
          <w:i w:val="0"/>
        </w:rPr>
        <w:t xml:space="preserve"> </w:t>
      </w:r>
      <w:r w:rsidRPr="004457AD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4457AD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4457AD" w:rsidRDefault="007F241D" w:rsidP="004457AD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4457AD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4457AD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4457AD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Уплата предусмотренн</w:t>
      </w:r>
      <w:r w:rsidRPr="004457AD">
        <w:rPr>
          <w:rFonts w:ascii="Tahoma" w:hAnsi="Tahoma" w:cs="Tahoma"/>
          <w:color w:val="000000"/>
          <w:szCs w:val="20"/>
        </w:rPr>
        <w:t>ых</w:t>
      </w:r>
      <w:r w:rsidRPr="004457AD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4457AD" w:rsidRDefault="007F241D" w:rsidP="004457AD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4457AD" w:rsidRDefault="007F241D" w:rsidP="004457AD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4457AD" w:rsidRDefault="00D3418E" w:rsidP="004457AD">
      <w:pPr>
        <w:pStyle w:val="afff2"/>
        <w:numPr>
          <w:ilvl w:val="1"/>
          <w:numId w:val="5"/>
        </w:numPr>
        <w:tabs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457AD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4457AD">
        <w:rPr>
          <w:rFonts w:ascii="Tahoma" w:hAnsi="Tahoma" w:cs="Tahoma"/>
          <w:szCs w:val="20"/>
        </w:rPr>
        <w:t>доначисленных</w:t>
      </w:r>
      <w:proofErr w:type="spellEnd"/>
      <w:r w:rsidRPr="004457AD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4457AD">
        <w:rPr>
          <w:rFonts w:ascii="Tahoma" w:hAnsi="Tahoma" w:cs="Tahoma"/>
          <w:strike/>
          <w:szCs w:val="20"/>
        </w:rPr>
        <w:t>и</w:t>
      </w:r>
      <w:r w:rsidRPr="004457AD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4457AD" w:rsidRDefault="00D3418E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7027ABE8" w:rsidR="007F241D" w:rsidRPr="004457AD" w:rsidRDefault="007F241D" w:rsidP="004457AD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4457AD" w:rsidRPr="004457AD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4457AD" w:rsidRPr="004457AD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4457AD" w:rsidRPr="004457AD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4457AD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11394E02" w14:textId="77777777" w:rsidR="004457AD" w:rsidRPr="004457AD" w:rsidRDefault="004457AD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4457AD" w:rsidRDefault="000E04A3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 xml:space="preserve">Стороны освобождаются </w:t>
      </w:r>
      <w:r w:rsidRPr="004457AD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4457AD" w:rsidRDefault="000E04A3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457AD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457AD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457AD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457AD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4457AD" w:rsidRDefault="000E04A3" w:rsidP="004457AD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left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457AD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4457AD" w:rsidRDefault="007F241D" w:rsidP="004457A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4457AD" w:rsidRDefault="007F241D" w:rsidP="004457AD">
      <w:pPr>
        <w:pStyle w:val="ConsPlusNormal"/>
        <w:numPr>
          <w:ilvl w:val="1"/>
          <w:numId w:val="5"/>
        </w:numPr>
        <w:tabs>
          <w:tab w:val="clear" w:pos="1866"/>
          <w:tab w:val="left" w:pos="567"/>
        </w:tabs>
        <w:jc w:val="both"/>
        <w:rPr>
          <w:i w:val="0"/>
        </w:rPr>
      </w:pPr>
      <w:r w:rsidRPr="004457AD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F5AA4C6" w:rsidR="007F241D" w:rsidRPr="004457AD" w:rsidRDefault="007F241D" w:rsidP="004457AD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</w:t>
      </w:r>
      <w:r w:rsidR="004457AD">
        <w:rPr>
          <w:i w:val="0"/>
        </w:rPr>
        <w:t>–</w:t>
      </w:r>
      <w:r w:rsidRPr="004457AD">
        <w:rPr>
          <w:i w:val="0"/>
        </w:rPr>
        <w:t xml:space="preserve"> 10 (десять) рабочих дней с момента ее получения.</w:t>
      </w:r>
    </w:p>
    <w:p w14:paraId="50A4ED26" w14:textId="77777777" w:rsidR="007F241D" w:rsidRPr="004457AD" w:rsidRDefault="007F241D" w:rsidP="004457AD">
      <w:pPr>
        <w:widowControl w:val="0"/>
        <w:numPr>
          <w:ilvl w:val="1"/>
          <w:numId w:val="5"/>
        </w:numPr>
        <w:tabs>
          <w:tab w:val="left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4457AD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4457AD" w:rsidRDefault="007F241D" w:rsidP="004457AD">
      <w:pPr>
        <w:widowControl w:val="0"/>
        <w:tabs>
          <w:tab w:val="left" w:pos="567"/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7304CC58" w:rsidR="00C0468B" w:rsidRPr="004457AD" w:rsidRDefault="00C0468B" w:rsidP="004457AD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4457AD" w:rsidRPr="004457AD">
        <w:rPr>
          <w:i w:val="0"/>
        </w:rPr>
        <w:t>письма и иные документы,</w:t>
      </w:r>
      <w:r w:rsidRPr="004457AD">
        <w:rPr>
          <w:i w:val="0"/>
        </w:rPr>
        <w:t xml:space="preserve"> оформляемые Сторонами при исполнении </w:t>
      </w:r>
      <w:r w:rsidR="004457AD" w:rsidRPr="004457AD">
        <w:rPr>
          <w:i w:val="0"/>
        </w:rPr>
        <w:t>настоящего Договора,</w:t>
      </w:r>
      <w:r w:rsidRPr="004457AD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4457AD" w:rsidRDefault="00C0468B" w:rsidP="004457AD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4457AD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4457AD" w:rsidRDefault="00C0468B" w:rsidP="004457AD">
      <w:pPr>
        <w:pStyle w:val="ConsPlusNormal"/>
        <w:numPr>
          <w:ilvl w:val="0"/>
          <w:numId w:val="33"/>
        </w:numPr>
        <w:tabs>
          <w:tab w:val="left" w:pos="567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4457AD" w:rsidRDefault="00C0468B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4457AD">
        <w:rPr>
          <w:rFonts w:ascii="Tahoma" w:hAnsi="Tahoma" w:cs="Tahoma"/>
          <w:iCs/>
          <w:szCs w:val="20"/>
        </w:rPr>
        <w:t>5% от Цены Услуг</w:t>
      </w:r>
      <w:r w:rsidRPr="004457AD">
        <w:rPr>
          <w:rFonts w:ascii="Tahoma" w:hAnsi="Tahoma" w:cs="Tahoma"/>
          <w:szCs w:val="20"/>
        </w:rPr>
        <w:t xml:space="preserve"> </w:t>
      </w:r>
      <w:r w:rsidRPr="004457AD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4457AD">
        <w:rPr>
          <w:rFonts w:ascii="Tahoma" w:hAnsi="Tahoma" w:cs="Tahoma"/>
          <w:szCs w:val="20"/>
        </w:rPr>
        <w:t>.</w:t>
      </w:r>
    </w:p>
    <w:p w14:paraId="77D74F22" w14:textId="77777777" w:rsidR="00C0468B" w:rsidRPr="004457AD" w:rsidRDefault="00C0468B" w:rsidP="004457AD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4457AD" w:rsidRDefault="00C0468B" w:rsidP="004457AD">
      <w:pPr>
        <w:widowControl w:val="0"/>
        <w:numPr>
          <w:ilvl w:val="1"/>
          <w:numId w:val="32"/>
        </w:numPr>
        <w:shd w:val="clear" w:color="auto" w:fill="FFFFFF"/>
        <w:tabs>
          <w:tab w:val="left" w:pos="567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6516DA25" w:rsidR="00C0468B" w:rsidRPr="004457AD" w:rsidRDefault="00C0468B" w:rsidP="004457AD">
      <w:pPr>
        <w:pStyle w:val="ConsPlusNormal"/>
        <w:tabs>
          <w:tab w:val="num" w:pos="423"/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В таком случае Заказчик обязан оплатить Услуги, фактически оказанные </w:t>
      </w:r>
      <w:r w:rsidR="004457AD" w:rsidRPr="004457AD">
        <w:rPr>
          <w:i w:val="0"/>
        </w:rPr>
        <w:t>Исполнителем на</w:t>
      </w:r>
      <w:r w:rsidRPr="004457AD">
        <w:rPr>
          <w:i w:val="0"/>
        </w:rPr>
        <w:t xml:space="preserve"> момент получения уведомления Заказчика об отказе от исполнения Договора</w:t>
      </w:r>
      <w:r w:rsidRPr="004457AD">
        <w:t xml:space="preserve"> </w:t>
      </w:r>
      <w:r w:rsidRPr="004457AD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121CFA82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  <w:lang w:val="en-US"/>
        </w:rPr>
        <w:t>b</w:t>
      </w:r>
      <w:r w:rsidRPr="004457AD">
        <w:rPr>
          <w:i w:val="0"/>
        </w:rPr>
        <w:t xml:space="preserve">)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63F1065D" w:rsidR="00C0468B" w:rsidRPr="004457AD" w:rsidRDefault="004457AD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f) в</w:t>
      </w:r>
      <w:r w:rsidR="00C0468B" w:rsidRPr="004457AD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  <w:lang w:val="en-US"/>
        </w:rPr>
        <w:t>h</w:t>
      </w:r>
      <w:r w:rsidRPr="004457AD">
        <w:rPr>
          <w:i w:val="0"/>
        </w:rPr>
        <w:t xml:space="preserve">) </w:t>
      </w:r>
      <w:proofErr w:type="gramStart"/>
      <w:r w:rsidRPr="004457AD">
        <w:rPr>
          <w:i w:val="0"/>
        </w:rPr>
        <w:t>в</w:t>
      </w:r>
      <w:proofErr w:type="gramEnd"/>
      <w:r w:rsidRPr="004457AD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11CB15CD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4457AD" w:rsidRPr="004457AD">
        <w:rPr>
          <w:i w:val="0"/>
        </w:rPr>
        <w:t>Договора,</w:t>
      </w:r>
      <w:r w:rsidRPr="004457AD">
        <w:rPr>
          <w:i w:val="0"/>
        </w:rPr>
        <w:t xml:space="preserve"> Заказчик вправе потребовать, а </w:t>
      </w:r>
      <w:r w:rsidR="004457AD" w:rsidRPr="004457AD">
        <w:rPr>
          <w:i w:val="0"/>
        </w:rPr>
        <w:t>Исполнитель обязан</w:t>
      </w:r>
      <w:r w:rsidRPr="004457AD">
        <w:rPr>
          <w:i w:val="0"/>
        </w:rPr>
        <w:t xml:space="preserve"> возместить Заказчику убытки, в том числе упущенную выгоду.</w:t>
      </w:r>
    </w:p>
    <w:p w14:paraId="26580CAF" w14:textId="03509FD4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4457AD" w:rsidRPr="004457AD">
        <w:rPr>
          <w:i w:val="0"/>
        </w:rPr>
        <w:t>Договора,</w:t>
      </w:r>
      <w:r w:rsidRPr="004457AD">
        <w:rPr>
          <w:i w:val="0"/>
        </w:rPr>
        <w:t xml:space="preserve"> в любой период времени в течение действия Договора вне зависимости от </w:t>
      </w:r>
      <w:r w:rsidR="004457AD" w:rsidRPr="004457AD">
        <w:rPr>
          <w:i w:val="0"/>
        </w:rPr>
        <w:t>того,</w:t>
      </w:r>
      <w:r w:rsidRPr="004457AD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устранил </w:t>
      </w:r>
      <w:r w:rsidR="004457AD" w:rsidRPr="004457AD">
        <w:rPr>
          <w:i w:val="0"/>
        </w:rPr>
        <w:t>обстоятельства,</w:t>
      </w:r>
      <w:r w:rsidRPr="004457AD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4457AD" w:rsidRDefault="00C0468B" w:rsidP="004457AD">
      <w:pPr>
        <w:pStyle w:val="ConsPlusNormal"/>
        <w:tabs>
          <w:tab w:val="left" w:pos="567"/>
        </w:tabs>
        <w:jc w:val="both"/>
        <w:rPr>
          <w:i w:val="0"/>
        </w:rPr>
      </w:pPr>
      <w:r w:rsidRPr="004457AD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4457AD">
      <w:pPr>
        <w:pStyle w:val="ConsPlusNormal"/>
        <w:tabs>
          <w:tab w:val="left" w:pos="567"/>
        </w:tabs>
        <w:jc w:val="both"/>
        <w:rPr>
          <w:rFonts w:eastAsia="Times New Roman"/>
          <w:i w:val="0"/>
          <w:iCs w:val="0"/>
          <w:lang w:eastAsia="ru-RU"/>
        </w:rPr>
      </w:pPr>
      <w:r w:rsidRPr="004457AD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4457AD">
        <w:rPr>
          <w:rFonts w:eastAsia="Times New Roman"/>
          <w:i w:val="0"/>
          <w:iCs w:val="0"/>
          <w:lang w:eastAsia="ru-RU"/>
        </w:rPr>
        <w:t>% от Цены Услуг.</w:t>
      </w:r>
    </w:p>
    <w:p w14:paraId="47104B27" w14:textId="77777777" w:rsidR="004457AD" w:rsidRPr="004457AD" w:rsidRDefault="004457AD" w:rsidP="004457AD">
      <w:pPr>
        <w:pStyle w:val="ConsPlusNormal"/>
        <w:tabs>
          <w:tab w:val="left" w:pos="567"/>
        </w:tabs>
        <w:jc w:val="both"/>
        <w:rPr>
          <w:bCs/>
        </w:rPr>
      </w:pPr>
    </w:p>
    <w:p w14:paraId="5D49FDC1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77777777" w:rsidR="007F241D" w:rsidRPr="004457AD" w:rsidRDefault="007F241D" w:rsidP="004457AD">
      <w:pPr>
        <w:pStyle w:val="ConsNormal"/>
        <w:numPr>
          <w:ilvl w:val="1"/>
          <w:numId w:val="5"/>
        </w:numPr>
        <w:tabs>
          <w:tab w:val="clear" w:pos="1866"/>
          <w:tab w:val="left" w:pos="567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4457AD">
        <w:rPr>
          <w:rFonts w:ascii="Tahoma" w:hAnsi="Tahoma" w:cs="Tahoma"/>
        </w:rPr>
        <w:t xml:space="preserve">От имени Заказчика по вопросам контроля исполнения настоящего Договора, подписания актов оказанных </w:t>
      </w:r>
      <w:proofErr w:type="spellStart"/>
      <w:proofErr w:type="gramStart"/>
      <w:r w:rsidRPr="004457AD">
        <w:rPr>
          <w:rFonts w:ascii="Tahoma" w:hAnsi="Tahoma" w:cs="Tahoma"/>
        </w:rPr>
        <w:t>Услуг</w:t>
      </w:r>
      <w:r w:rsidRPr="004457AD">
        <w:rPr>
          <w:rFonts w:ascii="Tahoma" w:hAnsi="Tahoma" w:cs="Tahoma"/>
          <w:color w:val="000000" w:themeColor="text1"/>
        </w:rPr>
        <w:t>,</w:t>
      </w:r>
      <w:r w:rsidRPr="004457AD">
        <w:rPr>
          <w:rFonts w:ascii="Tahoma" w:hAnsi="Tahoma" w:cs="Tahoma"/>
        </w:rPr>
        <w:t>финансовых</w:t>
      </w:r>
      <w:proofErr w:type="spellEnd"/>
      <w:proofErr w:type="gramEnd"/>
      <w:r w:rsidRPr="004457AD">
        <w:rPr>
          <w:rFonts w:ascii="Tahoma" w:hAnsi="Tahoma" w:cs="Tahoma"/>
        </w:rPr>
        <w:t xml:space="preserve">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4457AD" w:rsidRDefault="00A8580F" w:rsidP="004457AD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457AD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4457AD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09867FF5" w:rsidR="00C0468B" w:rsidRPr="004457AD" w:rsidRDefault="007F241D" w:rsidP="004457AD">
      <w:pPr>
        <w:widowControl w:val="0"/>
        <w:tabs>
          <w:tab w:val="left" w:pos="567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457AD">
        <w:rPr>
          <w:rFonts w:ascii="Tahoma" w:hAnsi="Tahoma" w:cs="Tahoma"/>
          <w:szCs w:val="20"/>
        </w:rPr>
        <w:t xml:space="preserve">     </w:t>
      </w:r>
      <w:r w:rsidR="00C0468B" w:rsidRPr="004457AD">
        <w:rPr>
          <w:rFonts w:ascii="Tahoma" w:hAnsi="Tahoma" w:cs="Tahoma"/>
          <w:color w:val="000000"/>
          <w:szCs w:val="20"/>
        </w:rPr>
        <w:t>Уполномоченные лица:</w:t>
      </w:r>
      <w:r w:rsidR="004457AD">
        <w:rPr>
          <w:rFonts w:ascii="Tahoma" w:hAnsi="Tahoma" w:cs="Tahoma"/>
          <w:color w:val="000000"/>
          <w:szCs w:val="20"/>
        </w:rPr>
        <w:t xml:space="preserve"> </w:t>
      </w:r>
      <w:r w:rsidR="00C0468B" w:rsidRPr="004457AD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07E789BD" w14:textId="77777777" w:rsidR="004457AD" w:rsidRDefault="00C0468B" w:rsidP="004457AD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151174FA" w:rsidR="00C0468B" w:rsidRPr="004457AD" w:rsidRDefault="00C0468B" w:rsidP="004457AD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>от Заказчика     _____</w:t>
      </w:r>
      <w:r w:rsidR="004457AD">
        <w:rPr>
          <w:rFonts w:ascii="Tahoma" w:hAnsi="Tahoma" w:cs="Tahoma"/>
        </w:rPr>
        <w:t xml:space="preserve"> </w:t>
      </w:r>
      <w:r w:rsidRPr="004457AD">
        <w:rPr>
          <w:rFonts w:ascii="Tahoma" w:hAnsi="Tahoma" w:cs="Tahoma"/>
        </w:rPr>
        <w:t xml:space="preserve">[Фамилия И.О.]___ телефон __________, </w:t>
      </w:r>
      <w:r w:rsidRPr="004457AD">
        <w:rPr>
          <w:rFonts w:ascii="Tahoma" w:hAnsi="Tahoma" w:cs="Tahoma"/>
          <w:lang w:val="en-US"/>
        </w:rPr>
        <w:t>e</w:t>
      </w:r>
      <w:r w:rsidRPr="004457AD">
        <w:rPr>
          <w:rFonts w:ascii="Tahoma" w:hAnsi="Tahoma" w:cs="Tahoma"/>
        </w:rPr>
        <w:t>-</w:t>
      </w:r>
      <w:r w:rsidRPr="004457AD">
        <w:rPr>
          <w:rFonts w:ascii="Tahoma" w:hAnsi="Tahoma" w:cs="Tahoma"/>
          <w:lang w:val="en-US"/>
        </w:rPr>
        <w:t>mail</w:t>
      </w:r>
      <w:r w:rsidRPr="004457AD">
        <w:rPr>
          <w:rFonts w:ascii="Tahoma" w:hAnsi="Tahoma" w:cs="Tahoma"/>
        </w:rPr>
        <w:t>: ______________________;</w:t>
      </w:r>
    </w:p>
    <w:p w14:paraId="17737206" w14:textId="59C155A3" w:rsidR="00C0468B" w:rsidRPr="004457AD" w:rsidRDefault="00C0468B" w:rsidP="004457AD">
      <w:pPr>
        <w:pStyle w:val="ConsNormal"/>
        <w:tabs>
          <w:tab w:val="left" w:pos="567"/>
        </w:tabs>
        <w:ind w:firstLine="0"/>
        <w:jc w:val="both"/>
        <w:rPr>
          <w:rFonts w:ascii="Tahoma" w:hAnsi="Tahoma" w:cs="Tahoma"/>
        </w:rPr>
      </w:pPr>
      <w:r w:rsidRPr="004457AD">
        <w:rPr>
          <w:rFonts w:ascii="Tahoma" w:hAnsi="Tahoma" w:cs="Tahoma"/>
        </w:rPr>
        <w:t>от Исполнителя _____</w:t>
      </w:r>
      <w:r w:rsidR="004457AD">
        <w:rPr>
          <w:rFonts w:ascii="Tahoma" w:hAnsi="Tahoma" w:cs="Tahoma"/>
        </w:rPr>
        <w:t xml:space="preserve"> </w:t>
      </w:r>
      <w:r w:rsidRPr="004457AD">
        <w:rPr>
          <w:rFonts w:ascii="Tahoma" w:hAnsi="Tahoma" w:cs="Tahoma"/>
        </w:rPr>
        <w:t xml:space="preserve">[Фамилия И.О.]___ телефон __________, </w:t>
      </w:r>
      <w:r w:rsidRPr="004457AD">
        <w:rPr>
          <w:rFonts w:ascii="Tahoma" w:hAnsi="Tahoma" w:cs="Tahoma"/>
          <w:lang w:val="en-US"/>
        </w:rPr>
        <w:t>e</w:t>
      </w:r>
      <w:r w:rsidRPr="004457AD">
        <w:rPr>
          <w:rFonts w:ascii="Tahoma" w:hAnsi="Tahoma" w:cs="Tahoma"/>
        </w:rPr>
        <w:t>-</w:t>
      </w:r>
      <w:r w:rsidRPr="004457AD">
        <w:rPr>
          <w:rFonts w:ascii="Tahoma" w:hAnsi="Tahoma" w:cs="Tahoma"/>
          <w:lang w:val="en-US"/>
        </w:rPr>
        <w:t>mail</w:t>
      </w:r>
      <w:r w:rsidRPr="004457AD">
        <w:rPr>
          <w:rFonts w:ascii="Tahoma" w:hAnsi="Tahoma" w:cs="Tahoma"/>
        </w:rPr>
        <w:t>: ______________________.</w:t>
      </w:r>
    </w:p>
    <w:p w14:paraId="13DF10EB" w14:textId="77777777" w:rsidR="00433BAE" w:rsidRPr="004457AD" w:rsidRDefault="00433BAE" w:rsidP="004457AD">
      <w:pPr>
        <w:pStyle w:val="ConsNormal"/>
        <w:numPr>
          <w:ilvl w:val="1"/>
          <w:numId w:val="32"/>
        </w:numPr>
        <w:tabs>
          <w:tab w:val="left" w:pos="567"/>
        </w:tabs>
        <w:contextualSpacing/>
        <w:jc w:val="both"/>
        <w:rPr>
          <w:rFonts w:ascii="Tahoma" w:hAnsi="Tahoma" w:cs="Tahoma"/>
        </w:rPr>
      </w:pPr>
      <w:r w:rsidRPr="004457AD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2311ABD5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При отсутствии письменного согласия Заказчика </w:t>
      </w:r>
      <w:r w:rsidR="004457AD" w:rsidRPr="004457AD">
        <w:rPr>
          <w:i w:val="0"/>
        </w:rPr>
        <w:t>Исполнитель не</w:t>
      </w:r>
      <w:r w:rsidRPr="004457AD">
        <w:rPr>
          <w:i w:val="0"/>
        </w:rPr>
        <w:t xml:space="preserve"> вправе:</w:t>
      </w:r>
    </w:p>
    <w:p w14:paraId="531F332A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4457AD" w:rsidRDefault="00433BAE" w:rsidP="004457AD">
      <w:pPr>
        <w:pStyle w:val="ConsPlusNormal"/>
        <w:numPr>
          <w:ilvl w:val="0"/>
          <w:numId w:val="11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46B840E8" w:rsidR="00433BAE" w:rsidRPr="004457AD" w:rsidRDefault="00433BAE" w:rsidP="004457AD">
      <w:pPr>
        <w:pStyle w:val="ConsPlusNormal"/>
        <w:numPr>
          <w:ilvl w:val="2"/>
          <w:numId w:val="32"/>
        </w:numPr>
        <w:tabs>
          <w:tab w:val="left" w:pos="567"/>
          <w:tab w:val="num" w:pos="709"/>
        </w:tabs>
        <w:ind w:left="0" w:firstLine="0"/>
        <w:jc w:val="both"/>
        <w:rPr>
          <w:i w:val="0"/>
        </w:rPr>
      </w:pPr>
      <w:r w:rsidRPr="004457AD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4457AD" w:rsidRPr="004457AD">
        <w:rPr>
          <w:i w:val="0"/>
        </w:rPr>
        <w:t>Исполнитель настоящим</w:t>
      </w:r>
      <w:r w:rsidRPr="004457AD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295E7FB1" w14:textId="77777777" w:rsidR="007F241D" w:rsidRPr="004457AD" w:rsidRDefault="007F241D" w:rsidP="004457AD">
      <w:pPr>
        <w:pStyle w:val="ConsPlusNormal"/>
        <w:tabs>
          <w:tab w:val="left" w:pos="567"/>
        </w:tabs>
        <w:jc w:val="both"/>
        <w:rPr>
          <w:i w:val="0"/>
        </w:rPr>
      </w:pPr>
    </w:p>
    <w:p w14:paraId="29556A57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4457AD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4457AD">
        <w:rPr>
          <w:i w:val="0"/>
        </w:rPr>
        <w:t xml:space="preserve">Любые юридически значимые сообщения, в </w:t>
      </w:r>
      <w:proofErr w:type="spellStart"/>
      <w:r w:rsidRPr="004457AD">
        <w:rPr>
          <w:i w:val="0"/>
        </w:rPr>
        <w:t>т.ч</w:t>
      </w:r>
      <w:proofErr w:type="spellEnd"/>
      <w:r w:rsidRPr="004457A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i w:val="0"/>
        </w:rPr>
      </w:pPr>
      <w:r w:rsidRPr="004457A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5A3BA9FE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4457AD" w:rsidRPr="004457AD">
        <w:rPr>
          <w:i w:val="0"/>
        </w:rPr>
        <w:t>почтовой,</w:t>
      </w:r>
      <w:r w:rsidRPr="004457AD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284"/>
          <w:tab w:val="left" w:pos="567"/>
        </w:tabs>
        <w:jc w:val="both"/>
        <w:rPr>
          <w:i w:val="0"/>
        </w:rPr>
      </w:pPr>
      <w:r w:rsidRPr="004457A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4457AD" w:rsidRDefault="00536794" w:rsidP="004457AD">
      <w:pPr>
        <w:pStyle w:val="ConsPlusNormal"/>
        <w:numPr>
          <w:ilvl w:val="1"/>
          <w:numId w:val="5"/>
        </w:numPr>
        <w:tabs>
          <w:tab w:val="left" w:pos="567"/>
        </w:tabs>
        <w:ind w:right="-56"/>
        <w:jc w:val="both"/>
        <w:rPr>
          <w:rFonts w:eastAsia="Times New Roman"/>
          <w:i w:val="0"/>
        </w:rPr>
      </w:pPr>
      <w:r w:rsidRPr="004457A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4457AD" w:rsidRDefault="00536794" w:rsidP="004457AD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4457AD" w:rsidRDefault="00536794" w:rsidP="004457AD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4457AD" w:rsidRDefault="00536794" w:rsidP="004457AD">
      <w:pPr>
        <w:pStyle w:val="afffa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12.12.1. Заказчику: </w:t>
      </w:r>
      <w:r w:rsidRPr="004457AD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4457AD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12.12.2. Исполнителю: </w:t>
      </w:r>
      <w:r w:rsidRPr="004457AD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4457AD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4457AD" w:rsidRDefault="00536794" w:rsidP="004457AD">
      <w:pPr>
        <w:pStyle w:val="afffa"/>
        <w:tabs>
          <w:tab w:val="num" w:pos="0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7D146994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Заказчика:</w:t>
      </w:r>
      <w:r w:rsidRPr="004457AD">
        <w:rPr>
          <w:rFonts w:ascii="Tahoma" w:hAnsi="Tahoma" w:cs="Tahoma"/>
          <w:spacing w:val="-3"/>
          <w:szCs w:val="20"/>
        </w:rPr>
        <w:t xml:space="preserve"> </w:t>
      </w:r>
      <w:r w:rsidRPr="004457AD">
        <w:rPr>
          <w:rFonts w:ascii="Tahoma" w:hAnsi="Tahoma" w:cs="Tahoma"/>
          <w:spacing w:val="-3"/>
          <w:szCs w:val="20"/>
          <w:lang w:val="en-US"/>
        </w:rPr>
        <w:t>E</w:t>
      </w:r>
      <w:r w:rsidRPr="004457AD">
        <w:rPr>
          <w:rFonts w:ascii="Tahoma" w:hAnsi="Tahoma" w:cs="Tahoma"/>
          <w:spacing w:val="-3"/>
          <w:szCs w:val="20"/>
        </w:rPr>
        <w:t>-</w:t>
      </w:r>
      <w:r w:rsidRPr="004457AD">
        <w:rPr>
          <w:rFonts w:ascii="Tahoma" w:hAnsi="Tahoma" w:cs="Tahoma"/>
          <w:spacing w:val="-3"/>
          <w:szCs w:val="20"/>
          <w:lang w:val="en-US"/>
        </w:rPr>
        <w:t>mail</w:t>
      </w:r>
      <w:r w:rsidRPr="004457AD">
        <w:rPr>
          <w:rFonts w:ascii="Tahoma" w:hAnsi="Tahoma" w:cs="Tahoma"/>
          <w:spacing w:val="-3"/>
          <w:szCs w:val="20"/>
        </w:rPr>
        <w:t xml:space="preserve">: </w:t>
      </w:r>
      <w:r w:rsidRPr="004457AD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4457AD">
        <w:rPr>
          <w:rFonts w:ascii="Tahoma" w:hAnsi="Tahoma" w:cs="Tahoma"/>
          <w:szCs w:val="20"/>
        </w:rPr>
        <w:t>;</w:t>
      </w:r>
    </w:p>
    <w:p w14:paraId="4B288465" w14:textId="456CE184" w:rsidR="00536794" w:rsidRPr="004457AD" w:rsidRDefault="00536794" w:rsidP="004457AD">
      <w:pPr>
        <w:pStyle w:val="afffa"/>
        <w:tabs>
          <w:tab w:val="num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Исполнителя:</w:t>
      </w:r>
      <w:r w:rsidR="004457AD">
        <w:rPr>
          <w:rFonts w:ascii="Tahoma" w:hAnsi="Tahoma" w:cs="Tahoma"/>
          <w:szCs w:val="20"/>
        </w:rPr>
        <w:t xml:space="preserve"> </w:t>
      </w:r>
      <w:r w:rsidRPr="004457AD">
        <w:rPr>
          <w:rFonts w:ascii="Tahoma" w:hAnsi="Tahoma" w:cs="Tahoma"/>
          <w:spacing w:val="-3"/>
          <w:szCs w:val="20"/>
          <w:lang w:val="en-US"/>
        </w:rPr>
        <w:t>E</w:t>
      </w:r>
      <w:r w:rsidRPr="004457AD">
        <w:rPr>
          <w:rFonts w:ascii="Tahoma" w:hAnsi="Tahoma" w:cs="Tahoma"/>
          <w:spacing w:val="-3"/>
          <w:szCs w:val="20"/>
        </w:rPr>
        <w:t>-</w:t>
      </w:r>
      <w:r w:rsidRPr="004457AD">
        <w:rPr>
          <w:rFonts w:ascii="Tahoma" w:hAnsi="Tahoma" w:cs="Tahoma"/>
          <w:spacing w:val="-3"/>
          <w:szCs w:val="20"/>
          <w:lang w:val="en-US"/>
        </w:rPr>
        <w:t>mail</w:t>
      </w:r>
      <w:r w:rsidRPr="004457AD">
        <w:rPr>
          <w:rFonts w:ascii="Tahoma" w:hAnsi="Tahoma" w:cs="Tahoma"/>
          <w:spacing w:val="-3"/>
          <w:szCs w:val="20"/>
        </w:rPr>
        <w:t xml:space="preserve">: </w:t>
      </w:r>
      <w:r w:rsidRPr="004457A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524F95EF" w14:textId="20EC2F57" w:rsidR="007F241D" w:rsidRPr="004457AD" w:rsidRDefault="007F241D" w:rsidP="004457AD">
      <w:pPr>
        <w:pStyle w:val="ConsPlusNormal"/>
        <w:tabs>
          <w:tab w:val="left" w:pos="567"/>
          <w:tab w:val="num" w:pos="709"/>
        </w:tabs>
        <w:jc w:val="both"/>
        <w:rPr>
          <w:i w:val="0"/>
        </w:rPr>
      </w:pPr>
    </w:p>
    <w:p w14:paraId="5237C046" w14:textId="77777777" w:rsidR="007F241D" w:rsidRPr="004457AD" w:rsidRDefault="007F241D" w:rsidP="004457AD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4457AD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4457AD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4457AD" w:rsidRDefault="00913C0C" w:rsidP="004457A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4457AD" w:rsidRDefault="00913C0C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4457AD" w:rsidRDefault="00913C0C" w:rsidP="004457AD">
      <w:pPr>
        <w:pStyle w:val="afffa"/>
        <w:numPr>
          <w:ilvl w:val="1"/>
          <w:numId w:val="5"/>
        </w:num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615C8C5F" w14:textId="77777777" w:rsidR="007F241D" w:rsidRPr="004457AD" w:rsidRDefault="007F241D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582C5B18" w14:textId="6B2C1D38" w:rsidR="006C5723" w:rsidRPr="004457AD" w:rsidRDefault="006C5723" w:rsidP="004457AD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4457AD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4CDF69AA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б)</w:t>
      </w:r>
      <w:r w:rsidR="004457AD">
        <w:rPr>
          <w:rFonts w:ascii="Tahoma" w:eastAsia="Times New Roman" w:hAnsi="Tahoma" w:cs="Tahoma"/>
          <w:color w:val="000000"/>
          <w:szCs w:val="20"/>
        </w:rPr>
        <w:t xml:space="preserve"> </w:t>
      </w:r>
      <w:r w:rsidRPr="004457AD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4457AD" w:rsidRDefault="006C5723" w:rsidP="004457AD">
      <w:pPr>
        <w:tabs>
          <w:tab w:val="num" w:pos="426"/>
          <w:tab w:val="left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4457AD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4457AD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4457AD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4DFF5858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4457AD" w:rsidRPr="004457AD">
        <w:rPr>
          <w:rFonts w:ascii="Tahoma" w:eastAsia="Times New Roman" w:hAnsi="Tahoma" w:cs="Tahoma"/>
          <w:szCs w:val="20"/>
        </w:rPr>
        <w:t>документов или</w:t>
      </w:r>
      <w:r w:rsidRPr="004457AD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3C39FF0D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в </w:t>
      </w:r>
      <w:r w:rsidR="004457AD" w:rsidRPr="004457AD">
        <w:rPr>
          <w:rFonts w:ascii="Tahoma" w:eastAsia="Times New Roman" w:hAnsi="Tahoma" w:cs="Tahoma"/>
          <w:szCs w:val="20"/>
        </w:rPr>
        <w:t>случае передачи</w:t>
      </w:r>
      <w:r w:rsidRPr="004457AD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4457AD" w:rsidRDefault="006C5723" w:rsidP="004457AD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4457AD" w:rsidRDefault="006C5723" w:rsidP="004457AD">
      <w:pPr>
        <w:pStyle w:val="afffa"/>
        <w:numPr>
          <w:ilvl w:val="2"/>
          <w:numId w:val="32"/>
        </w:numPr>
        <w:tabs>
          <w:tab w:val="left" w:pos="567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4457AD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4457AD">
        <w:rPr>
          <w:rFonts w:ascii="Tahoma" w:eastAsia="Times New Roman" w:hAnsi="Tahoma" w:cs="Tahoma"/>
          <w:szCs w:val="20"/>
          <w:lang w:val="en-US"/>
        </w:rPr>
        <w:t>Internet</w:t>
      </w:r>
      <w:r w:rsidRPr="004457AD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79148419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4457AD" w:rsidRPr="004457AD">
        <w:rPr>
          <w:rFonts w:ascii="Tahoma" w:eastAsia="Times New Roman" w:hAnsi="Tahoma" w:cs="Tahoma"/>
          <w:szCs w:val="20"/>
        </w:rPr>
        <w:t>известна,</w:t>
      </w:r>
      <w:r w:rsidRPr="004457AD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20083E68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4457AD" w:rsidRPr="004457AD">
        <w:rPr>
          <w:rFonts w:ascii="Tahoma" w:eastAsia="Times New Roman" w:hAnsi="Tahoma" w:cs="Tahoma"/>
          <w:szCs w:val="20"/>
        </w:rPr>
        <w:t>иных правомерных</w:t>
      </w:r>
      <w:r w:rsidRPr="004457AD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4457AD" w:rsidRDefault="006C5723" w:rsidP="004457AD">
      <w:pPr>
        <w:pStyle w:val="afffa"/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4457AD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4457AD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4457AD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4457AD" w:rsidRDefault="006C5723" w:rsidP="004457AD">
      <w:pPr>
        <w:tabs>
          <w:tab w:val="num" w:pos="426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26497EF3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4457AD" w:rsidRPr="004457AD">
        <w:rPr>
          <w:rFonts w:ascii="Tahoma" w:eastAsia="Times New Roman" w:hAnsi="Tahoma" w:cs="Tahoma"/>
          <w:szCs w:val="20"/>
        </w:rPr>
        <w:t>размере 500</w:t>
      </w:r>
      <w:r w:rsidRPr="004457AD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1F6736F8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4457AD" w:rsidRPr="004457AD">
        <w:rPr>
          <w:rFonts w:ascii="Tahoma" w:eastAsia="Times New Roman" w:hAnsi="Tahoma" w:cs="Tahoma"/>
          <w:szCs w:val="20"/>
        </w:rPr>
        <w:t>течение 3</w:t>
      </w:r>
      <w:r w:rsidRPr="004457AD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4457AD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4457AD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4457AD" w:rsidRDefault="006C5723" w:rsidP="004457AD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4457AD" w:rsidRDefault="006C5723" w:rsidP="004457A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4457AD" w:rsidRDefault="006C5723" w:rsidP="004457AD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left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0BA4374C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4457AD" w:rsidRPr="004457AD">
        <w:rPr>
          <w:rFonts w:ascii="Tahoma" w:hAnsi="Tahoma" w:cs="Tahoma"/>
          <w:szCs w:val="20"/>
        </w:rPr>
        <w:t>одинаковую юридическую</w:t>
      </w:r>
      <w:r w:rsidRPr="004457AD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C4CCC09" w:rsidR="006C5723" w:rsidRPr="004457AD" w:rsidRDefault="006C5723" w:rsidP="004457AD">
      <w:pPr>
        <w:pStyle w:val="afffa"/>
        <w:tabs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не уведомления Заказчика </w:t>
      </w:r>
      <w:r w:rsidR="004457AD" w:rsidRPr="004457AD">
        <w:rPr>
          <w:rFonts w:ascii="Tahoma" w:hAnsi="Tahoma" w:cs="Tahoma"/>
          <w:szCs w:val="20"/>
        </w:rPr>
        <w:t>о событиях,</w:t>
      </w:r>
      <w:r w:rsidRPr="004457AD">
        <w:rPr>
          <w:rFonts w:ascii="Tahoma" w:hAnsi="Tahoma" w:cs="Tahoma"/>
          <w:szCs w:val="20"/>
        </w:rPr>
        <w:t xml:space="preserve"> указанных в настоящем пункте, </w:t>
      </w:r>
      <w:r w:rsidR="004457AD" w:rsidRPr="004457AD">
        <w:rPr>
          <w:rFonts w:ascii="Tahoma" w:hAnsi="Tahoma" w:cs="Tahoma"/>
          <w:szCs w:val="20"/>
        </w:rPr>
        <w:t>Исполнитель несет</w:t>
      </w:r>
      <w:r w:rsidRPr="004457AD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4457AD" w:rsidRDefault="006C5723" w:rsidP="004457AD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457AD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4457AD">
        <w:rPr>
          <w:rFonts w:ascii="Tahoma" w:hAnsi="Tahoma" w:cs="Tahoma"/>
          <w:szCs w:val="20"/>
        </w:rPr>
        <w:t>pdf</w:t>
      </w:r>
      <w:proofErr w:type="spellEnd"/>
      <w:r w:rsidRPr="004457AD">
        <w:rPr>
          <w:rFonts w:ascii="Tahoma" w:hAnsi="Tahoma" w:cs="Tahoma"/>
          <w:szCs w:val="20"/>
        </w:rPr>
        <w:t xml:space="preserve"> (</w:t>
      </w:r>
      <w:proofErr w:type="spellStart"/>
      <w:r w:rsidRPr="004457AD">
        <w:rPr>
          <w:rFonts w:ascii="Tahoma" w:hAnsi="Tahoma" w:cs="Tahoma"/>
          <w:szCs w:val="20"/>
        </w:rPr>
        <w:t>Portable</w:t>
      </w:r>
      <w:proofErr w:type="spellEnd"/>
      <w:r w:rsidRPr="004457AD">
        <w:rPr>
          <w:rFonts w:ascii="Tahoma" w:hAnsi="Tahoma" w:cs="Tahoma"/>
          <w:szCs w:val="20"/>
        </w:rPr>
        <w:t xml:space="preserve"> </w:t>
      </w:r>
      <w:proofErr w:type="spellStart"/>
      <w:r w:rsidRPr="004457AD">
        <w:rPr>
          <w:rFonts w:ascii="Tahoma" w:hAnsi="Tahoma" w:cs="Tahoma"/>
          <w:szCs w:val="20"/>
        </w:rPr>
        <w:t>Document</w:t>
      </w:r>
      <w:proofErr w:type="spellEnd"/>
      <w:r w:rsidRPr="004457AD">
        <w:rPr>
          <w:rFonts w:ascii="Tahoma" w:hAnsi="Tahoma" w:cs="Tahoma"/>
          <w:szCs w:val="20"/>
        </w:rPr>
        <w:t xml:space="preserve"> </w:t>
      </w:r>
      <w:proofErr w:type="spellStart"/>
      <w:r w:rsidRPr="004457AD">
        <w:rPr>
          <w:rFonts w:ascii="Tahoma" w:hAnsi="Tahoma" w:cs="Tahoma"/>
          <w:szCs w:val="20"/>
        </w:rPr>
        <w:t>Format</w:t>
      </w:r>
      <w:proofErr w:type="spellEnd"/>
      <w:r w:rsidRPr="004457AD">
        <w:rPr>
          <w:rFonts w:ascii="Tahoma" w:hAnsi="Tahoma" w:cs="Tahoma"/>
          <w:szCs w:val="20"/>
        </w:rPr>
        <w:t xml:space="preserve">), </w:t>
      </w:r>
      <w:proofErr w:type="spellStart"/>
      <w:r w:rsidRPr="004457AD">
        <w:rPr>
          <w:rFonts w:ascii="Tahoma" w:hAnsi="Tahoma" w:cs="Tahoma"/>
          <w:szCs w:val="20"/>
        </w:rPr>
        <w:t>doc</w:t>
      </w:r>
      <w:proofErr w:type="spellEnd"/>
      <w:r w:rsidRPr="004457AD">
        <w:rPr>
          <w:rFonts w:ascii="Tahoma" w:hAnsi="Tahoma" w:cs="Tahoma"/>
          <w:szCs w:val="20"/>
        </w:rPr>
        <w:t xml:space="preserve"> (MS </w:t>
      </w:r>
      <w:proofErr w:type="spellStart"/>
      <w:r w:rsidRPr="004457AD">
        <w:rPr>
          <w:rFonts w:ascii="Tahoma" w:hAnsi="Tahoma" w:cs="Tahoma"/>
          <w:szCs w:val="20"/>
        </w:rPr>
        <w:t>Word</w:t>
      </w:r>
      <w:proofErr w:type="spellEnd"/>
      <w:r w:rsidRPr="004457AD">
        <w:rPr>
          <w:rFonts w:ascii="Tahoma" w:hAnsi="Tahoma" w:cs="Tahoma"/>
          <w:szCs w:val="20"/>
        </w:rPr>
        <w:t xml:space="preserve">), </w:t>
      </w:r>
      <w:proofErr w:type="spellStart"/>
      <w:r w:rsidRPr="004457AD">
        <w:rPr>
          <w:rFonts w:ascii="Tahoma" w:hAnsi="Tahoma" w:cs="Tahoma"/>
          <w:szCs w:val="20"/>
        </w:rPr>
        <w:t>xls</w:t>
      </w:r>
      <w:proofErr w:type="spellEnd"/>
      <w:r w:rsidRPr="004457AD">
        <w:rPr>
          <w:rFonts w:ascii="Tahoma" w:hAnsi="Tahoma" w:cs="Tahoma"/>
          <w:szCs w:val="20"/>
        </w:rPr>
        <w:t xml:space="preserve"> (MS </w:t>
      </w:r>
      <w:proofErr w:type="spellStart"/>
      <w:r w:rsidRPr="004457AD">
        <w:rPr>
          <w:rFonts w:ascii="Tahoma" w:hAnsi="Tahoma" w:cs="Tahoma"/>
          <w:szCs w:val="20"/>
        </w:rPr>
        <w:t>Excel</w:t>
      </w:r>
      <w:proofErr w:type="spellEnd"/>
      <w:r w:rsidRPr="004457AD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4457AD" w:rsidRDefault="006C5723" w:rsidP="004457AD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457AD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4457AD" w:rsidRDefault="006C5723" w:rsidP="004457AD">
      <w:pPr>
        <w:pStyle w:val="afffa"/>
        <w:numPr>
          <w:ilvl w:val="2"/>
          <w:numId w:val="3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4457AD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4457AD">
        <w:rPr>
          <w:rFonts w:ascii="Tahoma" w:hAnsi="Tahoma" w:cs="Tahoma"/>
          <w:szCs w:val="20"/>
        </w:rPr>
        <w:t>ТекстИнф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Идентиф</w:t>
      </w:r>
      <w:proofErr w:type="spellEnd"/>
      <w:r w:rsidRPr="004457AD">
        <w:rPr>
          <w:rFonts w:ascii="Tahoma" w:hAnsi="Tahoma" w:cs="Tahoma"/>
          <w:szCs w:val="20"/>
        </w:rPr>
        <w:t xml:space="preserve">="Договор" и </w:t>
      </w:r>
      <w:proofErr w:type="spellStart"/>
      <w:r w:rsidRPr="004457AD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457AD">
        <w:rPr>
          <w:rFonts w:ascii="Tahoma" w:hAnsi="Tahoma" w:cs="Tahoma"/>
          <w:szCs w:val="20"/>
        </w:rPr>
        <w:t>=&lt;</w:t>
      </w:r>
      <w:proofErr w:type="gramEnd"/>
      <w:r w:rsidRPr="004457AD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4457AD">
        <w:rPr>
          <w:rFonts w:ascii="Tahoma" w:hAnsi="Tahoma" w:cs="Tahoma"/>
          <w:szCs w:val="20"/>
        </w:rPr>
        <w:t>ТекстИнф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Идентиф</w:t>
      </w:r>
      <w:proofErr w:type="spellEnd"/>
      <w:r w:rsidRPr="004457AD">
        <w:rPr>
          <w:rFonts w:ascii="Tahoma" w:hAnsi="Tahoma" w:cs="Tahoma"/>
          <w:szCs w:val="20"/>
        </w:rPr>
        <w:t xml:space="preserve">="Договор" и </w:t>
      </w:r>
      <w:proofErr w:type="spellStart"/>
      <w:r w:rsidRPr="004457AD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457AD">
        <w:rPr>
          <w:rFonts w:ascii="Tahoma" w:hAnsi="Tahoma" w:cs="Tahoma"/>
          <w:szCs w:val="20"/>
        </w:rPr>
        <w:t>=&lt;</w:t>
      </w:r>
      <w:proofErr w:type="gramEnd"/>
      <w:r w:rsidRPr="004457AD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4457AD">
        <w:rPr>
          <w:rFonts w:ascii="Tahoma" w:hAnsi="Tahoma" w:cs="Tahoma"/>
          <w:szCs w:val="20"/>
        </w:rPr>
        <w:t>СвПродПер.СвПер</w:t>
      </w:r>
      <w:proofErr w:type="spellEnd"/>
      <w:r w:rsidRPr="004457AD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4457AD">
        <w:rPr>
          <w:rFonts w:ascii="Tahoma" w:hAnsi="Tahoma" w:cs="Tahoma"/>
          <w:szCs w:val="20"/>
        </w:rPr>
        <w:t>ОснПер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НаимОсн</w:t>
      </w:r>
      <w:proofErr w:type="spellEnd"/>
      <w:r w:rsidRPr="004457AD">
        <w:rPr>
          <w:rFonts w:ascii="Tahoma" w:hAnsi="Tahoma" w:cs="Tahoma"/>
          <w:szCs w:val="20"/>
        </w:rPr>
        <w:t xml:space="preserve">="Договор" и </w:t>
      </w:r>
      <w:proofErr w:type="spellStart"/>
      <w:r w:rsidRPr="004457AD">
        <w:rPr>
          <w:rFonts w:ascii="Tahoma" w:hAnsi="Tahoma" w:cs="Tahoma"/>
          <w:szCs w:val="20"/>
        </w:rPr>
        <w:t>НомОсн</w:t>
      </w:r>
      <w:proofErr w:type="spellEnd"/>
      <w:r w:rsidRPr="004457AD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4457AD">
        <w:rPr>
          <w:rFonts w:ascii="Tahoma" w:hAnsi="Tahoma" w:cs="Tahoma"/>
          <w:szCs w:val="20"/>
        </w:rPr>
        <w:t>ГрузОт</w:t>
      </w:r>
      <w:proofErr w:type="spellEnd"/>
      <w:r w:rsidRPr="004457AD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4457AD">
        <w:rPr>
          <w:rFonts w:ascii="Tahoma" w:hAnsi="Tahoma" w:cs="Tahoma"/>
          <w:szCs w:val="20"/>
        </w:rPr>
        <w:t>УчастникТип</w:t>
      </w:r>
      <w:proofErr w:type="spellEnd"/>
      <w:r w:rsidRPr="004457AD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4457AD">
        <w:rPr>
          <w:rFonts w:ascii="Tahoma" w:hAnsi="Tahoma" w:cs="Tahoma"/>
          <w:szCs w:val="20"/>
        </w:rPr>
        <w:t>ТекстИнф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Идентиф</w:t>
      </w:r>
      <w:proofErr w:type="spellEnd"/>
      <w:r w:rsidRPr="004457AD">
        <w:rPr>
          <w:rFonts w:ascii="Tahoma" w:hAnsi="Tahoma" w:cs="Tahoma"/>
          <w:szCs w:val="20"/>
        </w:rPr>
        <w:t xml:space="preserve">=" </w:t>
      </w:r>
      <w:proofErr w:type="spellStart"/>
      <w:r w:rsidRPr="004457AD">
        <w:rPr>
          <w:rFonts w:ascii="Tahoma" w:hAnsi="Tahoma" w:cs="Tahoma"/>
          <w:szCs w:val="20"/>
        </w:rPr>
        <w:t>ПредДок</w:t>
      </w:r>
      <w:proofErr w:type="spellEnd"/>
      <w:r w:rsidRPr="004457AD">
        <w:rPr>
          <w:rFonts w:ascii="Tahoma" w:hAnsi="Tahoma" w:cs="Tahoma"/>
          <w:szCs w:val="20"/>
        </w:rPr>
        <w:t xml:space="preserve">" и </w:t>
      </w:r>
      <w:proofErr w:type="spellStart"/>
      <w:r w:rsidRPr="004457AD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457AD">
        <w:rPr>
          <w:rFonts w:ascii="Tahoma" w:hAnsi="Tahoma" w:cs="Tahoma"/>
          <w:szCs w:val="20"/>
        </w:rPr>
        <w:t>=&lt;</w:t>
      </w:r>
      <w:proofErr w:type="gramEnd"/>
      <w:r w:rsidRPr="004457AD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4457AD">
        <w:rPr>
          <w:rFonts w:ascii="Tahoma" w:hAnsi="Tahoma" w:cs="Tahoma"/>
          <w:szCs w:val="20"/>
        </w:rPr>
        <w:t>ТекстИнф</w:t>
      </w:r>
      <w:proofErr w:type="spellEnd"/>
      <w:r w:rsidRPr="004457AD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4457AD">
        <w:rPr>
          <w:rFonts w:ascii="Tahoma" w:hAnsi="Tahoma" w:cs="Tahoma"/>
          <w:szCs w:val="20"/>
        </w:rPr>
        <w:t>Идентиф</w:t>
      </w:r>
      <w:proofErr w:type="spellEnd"/>
      <w:r w:rsidRPr="004457AD">
        <w:rPr>
          <w:rFonts w:ascii="Tahoma" w:hAnsi="Tahoma" w:cs="Tahoma"/>
          <w:szCs w:val="20"/>
        </w:rPr>
        <w:t xml:space="preserve">=" </w:t>
      </w:r>
      <w:proofErr w:type="spellStart"/>
      <w:r w:rsidRPr="004457AD">
        <w:rPr>
          <w:rFonts w:ascii="Tahoma" w:hAnsi="Tahoma" w:cs="Tahoma"/>
          <w:szCs w:val="20"/>
        </w:rPr>
        <w:t>ПредДокДата</w:t>
      </w:r>
      <w:proofErr w:type="spellEnd"/>
      <w:r w:rsidRPr="004457AD">
        <w:rPr>
          <w:rFonts w:ascii="Tahoma" w:hAnsi="Tahoma" w:cs="Tahoma"/>
          <w:szCs w:val="20"/>
        </w:rPr>
        <w:t xml:space="preserve">" и </w:t>
      </w:r>
      <w:proofErr w:type="spellStart"/>
      <w:r w:rsidRPr="004457AD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4457AD">
        <w:rPr>
          <w:rFonts w:ascii="Tahoma" w:hAnsi="Tahoma" w:cs="Tahoma"/>
          <w:szCs w:val="20"/>
        </w:rPr>
        <w:t>=&lt;</w:t>
      </w:r>
      <w:proofErr w:type="gramEnd"/>
      <w:r w:rsidRPr="004457AD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4457AD" w:rsidRDefault="006C5723" w:rsidP="004457AD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 w:rsidRPr="004457AD">
        <w:rPr>
          <w:rFonts w:ascii="Tahoma" w:hAnsi="Tahoma" w:cs="Tahoma"/>
          <w:szCs w:val="20"/>
        </w:rPr>
        <w:t>п15.8.6.-</w:t>
      </w:r>
      <w:proofErr w:type="gramEnd"/>
      <w:r w:rsidRPr="004457AD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4457AD" w:rsidRDefault="006C5723" w:rsidP="004457AD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4457AD" w:rsidRDefault="006C5723" w:rsidP="004457AD">
      <w:pPr>
        <w:pStyle w:val="afffa"/>
        <w:numPr>
          <w:ilvl w:val="0"/>
          <w:numId w:val="34"/>
        </w:numPr>
        <w:tabs>
          <w:tab w:val="num" w:pos="426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4457AD" w:rsidRDefault="007F241D" w:rsidP="004457AD">
      <w:pPr>
        <w:widowControl w:val="0"/>
        <w:numPr>
          <w:ilvl w:val="0"/>
          <w:numId w:val="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4457AD" w:rsidRDefault="007F241D" w:rsidP="004457AD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4457AD" w:rsidRDefault="007F241D" w:rsidP="004457AD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4457AD" w:rsidRDefault="007F241D" w:rsidP="004457AD">
      <w:pPr>
        <w:numPr>
          <w:ilvl w:val="0"/>
          <w:numId w:val="8"/>
        </w:numPr>
        <w:shd w:val="clear" w:color="auto" w:fill="FFFFFF"/>
        <w:tabs>
          <w:tab w:val="left" w:pos="567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4457AD" w:rsidRDefault="007F241D" w:rsidP="004457AD">
      <w:pPr>
        <w:pStyle w:val="30"/>
        <w:keepNext w:val="0"/>
        <w:widowControl w:val="0"/>
        <w:tabs>
          <w:tab w:val="left" w:pos="567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021C4689" w:rsidR="007F241D" w:rsidRPr="004457AD" w:rsidRDefault="0053157A" w:rsidP="004457AD">
      <w:pPr>
        <w:pStyle w:val="30"/>
        <w:keepNext w:val="0"/>
        <w:keepLines w:val="0"/>
        <w:widowControl w:val="0"/>
        <w:tabs>
          <w:tab w:val="left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4457AD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4457AD" w14:paraId="597CD703" w14:textId="77777777" w:rsidTr="000569A5">
        <w:tc>
          <w:tcPr>
            <w:tcW w:w="4448" w:type="dxa"/>
          </w:tcPr>
          <w:p w14:paraId="12291B0C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4457AD" w14:paraId="1A8D443B" w14:textId="77777777" w:rsidTr="000569A5">
        <w:tc>
          <w:tcPr>
            <w:tcW w:w="4448" w:type="dxa"/>
          </w:tcPr>
          <w:p w14:paraId="416E4BB7" w14:textId="18D5317D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F5B8D90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  <w:p w14:paraId="36529E3C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7F241D" w:rsidRPr="004457AD" w14:paraId="46AB59A1" w14:textId="77777777" w:rsidTr="000569A5">
        <w:tc>
          <w:tcPr>
            <w:tcW w:w="4448" w:type="dxa"/>
          </w:tcPr>
          <w:p w14:paraId="387F5C82" w14:textId="175EEFBB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автодорога Балтия </w:t>
            </w:r>
            <w:proofErr w:type="gramStart"/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>тер.,</w:t>
            </w:r>
            <w:proofErr w:type="gramEnd"/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 26-й км, д 5, стр.3, оф. 513</w:t>
            </w:r>
          </w:p>
        </w:tc>
      </w:tr>
      <w:tr w:rsidR="007F241D" w:rsidRPr="004457AD" w14:paraId="577A0E25" w14:textId="77777777" w:rsidTr="000569A5">
        <w:tc>
          <w:tcPr>
            <w:tcW w:w="4448" w:type="dxa"/>
          </w:tcPr>
          <w:p w14:paraId="369A3E3F" w14:textId="59C94126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457AD">
              <w:rPr>
                <w:rFonts w:ascii="Tahoma" w:hAnsi="Tahoma" w:cs="Tahoma"/>
                <w:szCs w:val="20"/>
              </w:rPr>
              <w:t>5612042824</w:t>
            </w:r>
            <w:r w:rsidRPr="004457AD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4457AD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4457AD" w14:paraId="02095685" w14:textId="77777777" w:rsidTr="000569A5">
        <w:tc>
          <w:tcPr>
            <w:tcW w:w="4448" w:type="dxa"/>
          </w:tcPr>
          <w:p w14:paraId="007D7F1B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5F749429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  <w:p w14:paraId="1664C92E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14:paraId="3507A9C9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7F241D" w:rsidRPr="004457AD" w14:paraId="4CDA2879" w14:textId="77777777" w:rsidTr="000569A5">
        <w:tc>
          <w:tcPr>
            <w:tcW w:w="4448" w:type="dxa"/>
          </w:tcPr>
          <w:p w14:paraId="3B48DF45" w14:textId="0B1B88D1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4457AD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4457AD" w:rsidRDefault="007F241D" w:rsidP="004457AD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CD5408" w14:textId="2F83AC4E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 w:rsidR="00FB3F9B" w:rsidRPr="004457AD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324FBBB" w14:textId="504F32F9" w:rsidR="007F241D" w:rsidRPr="004457AD" w:rsidRDefault="007F241D" w:rsidP="004457AD">
            <w:pPr>
              <w:widowControl w:val="0"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 w:rsidR="00FB3F9B" w:rsidRPr="004457AD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4457AD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684F873E" w14:textId="77777777" w:rsidR="007F241D" w:rsidRPr="004457AD" w:rsidRDefault="007F241D" w:rsidP="004457AD">
      <w:pPr>
        <w:tabs>
          <w:tab w:val="left" w:pos="567"/>
        </w:tabs>
        <w:spacing w:after="0" w:line="240" w:lineRule="auto"/>
        <w:contextualSpacing/>
        <w:rPr>
          <w:rFonts w:ascii="Tahoma" w:hAnsi="Tahoma" w:cs="Tahoma"/>
          <w:szCs w:val="20"/>
        </w:rPr>
      </w:pPr>
    </w:p>
    <w:p w14:paraId="126BAB05" w14:textId="77777777" w:rsidR="00064EF8" w:rsidRPr="004457AD" w:rsidRDefault="00064EF8" w:rsidP="004457AD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szCs w:val="20"/>
        </w:rPr>
        <w:t>от «___</w:t>
      </w:r>
      <w:proofErr w:type="gramStart"/>
      <w:r w:rsidRPr="004457AD">
        <w:rPr>
          <w:rFonts w:ascii="Tahoma" w:hAnsi="Tahoma" w:cs="Tahoma"/>
          <w:szCs w:val="20"/>
        </w:rPr>
        <w:t>_»_</w:t>
      </w:r>
      <w:proofErr w:type="gramEnd"/>
      <w:r w:rsidRPr="004457AD">
        <w:rPr>
          <w:rFonts w:ascii="Tahoma" w:hAnsi="Tahoma" w:cs="Tahoma"/>
          <w:szCs w:val="20"/>
        </w:rPr>
        <w:t>___________20</w:t>
      </w:r>
      <w:r w:rsidR="006E2240" w:rsidRPr="004457AD">
        <w:rPr>
          <w:rFonts w:ascii="Tahoma" w:hAnsi="Tahoma" w:cs="Tahoma"/>
          <w:szCs w:val="20"/>
        </w:rPr>
        <w:t>__</w:t>
      </w:r>
      <w:r w:rsidRPr="004457AD">
        <w:rPr>
          <w:rFonts w:ascii="Tahoma" w:hAnsi="Tahoma" w:cs="Tahoma"/>
          <w:szCs w:val="20"/>
        </w:rPr>
        <w:t>г.</w:t>
      </w:r>
    </w:p>
    <w:p w14:paraId="264A4D62" w14:textId="77777777" w:rsidR="004457AD" w:rsidRDefault="004457AD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</w:p>
    <w:p w14:paraId="58FE492D" w14:textId="77777777" w:rsidR="00973E8B" w:rsidRPr="004457AD" w:rsidRDefault="00973E8B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4457AD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2E4A325B" w14:textId="77777777" w:rsidR="00973E8B" w:rsidRPr="004457AD" w:rsidRDefault="00973E8B" w:rsidP="004457AD">
      <w:pPr>
        <w:tabs>
          <w:tab w:val="left" w:pos="567"/>
        </w:tabs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4457AD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4457AD">
        <w:rPr>
          <w:rFonts w:ascii="Tahoma" w:hAnsi="Tahoma" w:cs="Tahoma"/>
          <w:b/>
          <w:bCs/>
          <w:szCs w:val="20"/>
          <w:lang w:val="en-US"/>
        </w:rPr>
        <w:t>SMS</w:t>
      </w:r>
      <w:r w:rsidRPr="004457AD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Теле2 </w:t>
      </w:r>
    </w:p>
    <w:p w14:paraId="6F7A9789" w14:textId="77777777" w:rsidR="00973E8B" w:rsidRPr="004457AD" w:rsidRDefault="00973E8B" w:rsidP="004457AD">
      <w:pPr>
        <w:tabs>
          <w:tab w:val="left" w:pos="567"/>
        </w:tabs>
        <w:spacing w:after="0" w:line="240" w:lineRule="auto"/>
        <w:ind w:left="720"/>
        <w:rPr>
          <w:rFonts w:ascii="Tahoma" w:hAnsi="Tahoma" w:cs="Tahoma"/>
          <w:szCs w:val="20"/>
        </w:rPr>
      </w:pPr>
    </w:p>
    <w:p w14:paraId="4D1451BD" w14:textId="210E8DED" w:rsidR="00973E8B" w:rsidRPr="004457AD" w:rsidRDefault="00973E8B" w:rsidP="006F5F8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4457AD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1F9099F3" w14:textId="77777777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SMS в адрес клиентов АО "ЭнергосбыТ Плюс" (по России), являющихся абонентами Теле2,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096ED466" w14:textId="77777777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 xml:space="preserve">. через API. </w:t>
      </w:r>
    </w:p>
    <w:p w14:paraId="7BD70DB7" w14:textId="77777777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4457AD">
        <w:rPr>
          <w:rFonts w:ascii="Tahoma" w:hAnsi="Tahoma" w:cs="Tahoma"/>
          <w:szCs w:val="20"/>
        </w:rPr>
        <w:t>Мск</w:t>
      </w:r>
      <w:proofErr w:type="spellEnd"/>
      <w:r w:rsidRPr="004457AD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14:paraId="04361C52" w14:textId="2E33A52F" w:rsidR="00973E8B" w:rsidRPr="004457AD" w:rsidRDefault="00973E8B" w:rsidP="004457AD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Сроки действия договора: </w:t>
      </w:r>
      <w:r w:rsidR="00710A82">
        <w:rPr>
          <w:rFonts w:ascii="Tahoma" w:eastAsia="Times New Roman" w:hAnsi="Tahoma" w:cs="Tahoma"/>
          <w:szCs w:val="20"/>
        </w:rPr>
        <w:t>с даты заключения Д</w:t>
      </w:r>
      <w:r w:rsidR="00710A82" w:rsidRPr="007C1A84">
        <w:rPr>
          <w:rFonts w:ascii="Tahoma" w:eastAsia="Times New Roman" w:hAnsi="Tahoma" w:cs="Tahoma"/>
          <w:szCs w:val="20"/>
        </w:rPr>
        <w:t>оговора до 31.12.2024</w:t>
      </w:r>
      <w:r w:rsidRPr="004457AD">
        <w:rPr>
          <w:rFonts w:ascii="Tahoma" w:hAnsi="Tahoma" w:cs="Tahoma"/>
          <w:szCs w:val="20"/>
        </w:rPr>
        <w:t xml:space="preserve">. </w:t>
      </w:r>
    </w:p>
    <w:p w14:paraId="2AE92C90" w14:textId="77777777" w:rsidR="00973E8B" w:rsidRPr="004457AD" w:rsidRDefault="00973E8B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E5F61AF" w14:textId="07A2C345" w:rsidR="00973E8B" w:rsidRPr="004457AD" w:rsidRDefault="00973E8B" w:rsidP="006F5F8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4457AD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196588F5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rFonts w:ascii="Tahoma" w:hAnsi="Tahoma" w:cs="Tahoma"/>
          <w:b/>
          <w:szCs w:val="20"/>
        </w:rPr>
        <w:t xml:space="preserve"> </w:t>
      </w:r>
    </w:p>
    <w:p w14:paraId="6743E642" w14:textId="77777777" w:rsidR="00186DEE" w:rsidRPr="00691434" w:rsidRDefault="00186DEE" w:rsidP="00186DEE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32E56837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rFonts w:ascii="Tahoma" w:hAnsi="Tahoma" w:cs="Tahoma"/>
          <w:szCs w:val="20"/>
        </w:rPr>
        <w:t>.</w:t>
      </w:r>
    </w:p>
    <w:p w14:paraId="25DBD196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7D042588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2320BB88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39C72440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14:paraId="27C68EE8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07652417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4E26369C" w14:textId="77777777" w:rsidR="00186DEE" w:rsidRPr="00691434" w:rsidRDefault="00186DEE" w:rsidP="00186DEE">
      <w:pPr>
        <w:tabs>
          <w:tab w:val="left" w:pos="567"/>
          <w:tab w:val="center" w:pos="2897"/>
          <w:tab w:val="center" w:pos="9352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691434">
        <w:rPr>
          <w:rFonts w:ascii="Tahoma" w:hAnsi="Tahoma" w:cs="Tahoma"/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ascii="Tahoma" w:eastAsia="Times New Roman" w:hAnsi="Tahoma" w:cs="Tahoma"/>
          <w:szCs w:val="20"/>
        </w:rPr>
        <w:t xml:space="preserve"> </w:t>
      </w:r>
    </w:p>
    <w:p w14:paraId="2B09D79D" w14:textId="77777777" w:rsidR="00186DEE" w:rsidRPr="00691434" w:rsidRDefault="00186DEE" w:rsidP="00186DEE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API функции должны позволять: </w:t>
      </w:r>
    </w:p>
    <w:p w14:paraId="33A16CD1" w14:textId="77777777" w:rsidR="00186DEE" w:rsidRPr="00691434" w:rsidRDefault="00186DEE" w:rsidP="00186DEE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52D84C0A" w14:textId="77777777" w:rsidR="00186DEE" w:rsidRPr="00691434" w:rsidRDefault="00186DEE" w:rsidP="00186DEE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4EEA0BBA" w14:textId="77777777" w:rsidR="00186DEE" w:rsidRPr="00691434" w:rsidRDefault="00186DEE" w:rsidP="00186DEE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03D0AE39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rFonts w:ascii="Tahoma" w:hAnsi="Tahoma" w:cs="Tahoma"/>
          <w:szCs w:val="20"/>
        </w:rPr>
        <w:t>многопотоковой</w:t>
      </w:r>
      <w:proofErr w:type="spellEnd"/>
      <w:r w:rsidRPr="00691434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14:paraId="77B87767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7AC99B2F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23534227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4C1D912F" w14:textId="77777777" w:rsidR="00186DEE" w:rsidRPr="00691434" w:rsidRDefault="00186DEE" w:rsidP="00186DEE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691434">
        <w:rPr>
          <w:rFonts w:ascii="Tahoma" w:hAnsi="Tahoma" w:cs="Tahoma"/>
          <w:szCs w:val="20"/>
        </w:rPr>
        <w:t>нейминг</w:t>
      </w:r>
      <w:proofErr w:type="spellEnd"/>
      <w:r w:rsidRPr="00691434">
        <w:rPr>
          <w:rFonts w:ascii="Tahoma" w:hAnsi="Tahoma" w:cs="Tahoma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691434">
        <w:rPr>
          <w:rFonts w:ascii="Tahoma" w:hAnsi="Tahoma" w:cs="Tahoma"/>
          <w:szCs w:val="20"/>
        </w:rPr>
        <w:t>неймингов</w:t>
      </w:r>
      <w:proofErr w:type="spellEnd"/>
      <w:r w:rsidRPr="00691434">
        <w:rPr>
          <w:rFonts w:ascii="Tahoma" w:hAnsi="Tahoma" w:cs="Tahoma"/>
          <w:szCs w:val="20"/>
        </w:rPr>
        <w:t xml:space="preserve"> ESB_PLUS, IES-GARANT и </w:t>
      </w:r>
      <w:r w:rsidRPr="00691434">
        <w:rPr>
          <w:rFonts w:ascii="Tahoma" w:hAnsi="Tahoma" w:cs="Tahoma"/>
          <w:szCs w:val="20"/>
          <w:lang w:val="en-US"/>
        </w:rPr>
        <w:t>JOB</w:t>
      </w:r>
      <w:r w:rsidRPr="00691434">
        <w:rPr>
          <w:rFonts w:ascii="Tahoma" w:hAnsi="Tahoma" w:cs="Tahoma"/>
          <w:szCs w:val="20"/>
        </w:rPr>
        <w:t>_</w:t>
      </w:r>
      <w:r w:rsidRPr="00691434">
        <w:rPr>
          <w:rFonts w:ascii="Tahoma" w:hAnsi="Tahoma" w:cs="Tahoma"/>
          <w:szCs w:val="20"/>
          <w:lang w:val="en-US"/>
        </w:rPr>
        <w:t>ESPLUS</w:t>
      </w:r>
      <w:r w:rsidRPr="00691434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rFonts w:ascii="Tahoma" w:hAnsi="Tahoma" w:cs="Tahoma"/>
          <w:szCs w:val="20"/>
        </w:rPr>
        <w:t>нейминги</w:t>
      </w:r>
      <w:proofErr w:type="spellEnd"/>
      <w:r w:rsidRPr="00691434">
        <w:rPr>
          <w:rFonts w:ascii="Tahoma" w:hAnsi="Tahoma" w:cs="Tahoma"/>
          <w:szCs w:val="20"/>
        </w:rPr>
        <w:t xml:space="preserve"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14:paraId="255788B3" w14:textId="77777777" w:rsidR="00186DEE" w:rsidRPr="00691434" w:rsidRDefault="00186DEE" w:rsidP="00186DEE">
      <w:pPr>
        <w:tabs>
          <w:tab w:val="left" w:pos="567"/>
          <w:tab w:val="center" w:pos="9352"/>
        </w:tabs>
        <w:spacing w:after="0" w:line="240" w:lineRule="auto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rFonts w:ascii="Tahoma" w:hAnsi="Tahoma" w:cs="Tahoma"/>
          <w:szCs w:val="20"/>
        </w:rPr>
        <w:t>Роскомнадзора</w:t>
      </w:r>
      <w:proofErr w:type="spellEnd"/>
      <w:r w:rsidRPr="00691434">
        <w:rPr>
          <w:rFonts w:ascii="Tahoma" w:hAnsi="Tahoma" w:cs="Tahoma"/>
          <w:szCs w:val="20"/>
        </w:rPr>
        <w:t xml:space="preserve"> (</w:t>
      </w:r>
      <w:hyperlink r:id="rId9" w:history="1">
        <w:r w:rsidRPr="00691434">
          <w:rPr>
            <w:rStyle w:val="aff"/>
            <w:rFonts w:ascii="Tahoma" w:hAnsi="Tahoma" w:cs="Tahoma"/>
            <w:szCs w:val="20"/>
          </w:rPr>
          <w:t>https://service.rkn.gov.ru/monitoring/rph</w:t>
        </w:r>
      </w:hyperlink>
      <w:r w:rsidRPr="00691434">
        <w:rPr>
          <w:rFonts w:ascii="Tahoma" w:hAnsi="Tahoma" w:cs="Tahoma"/>
          <w:szCs w:val="20"/>
        </w:rPr>
        <w:t>).</w:t>
      </w:r>
    </w:p>
    <w:p w14:paraId="2A23FF97" w14:textId="77777777" w:rsidR="00186DEE" w:rsidRPr="00691434" w:rsidRDefault="00186DEE" w:rsidP="00186DEE">
      <w:pPr>
        <w:pStyle w:val="1"/>
        <w:spacing w:before="0" w:line="240" w:lineRule="auto"/>
        <w:ind w:left="715"/>
        <w:jc w:val="both"/>
        <w:rPr>
          <w:rFonts w:ascii="Tahoma" w:hAnsi="Tahoma" w:cs="Tahoma"/>
          <w:color w:val="auto"/>
          <w:sz w:val="20"/>
          <w:szCs w:val="20"/>
        </w:rPr>
      </w:pPr>
    </w:p>
    <w:p w14:paraId="4210FF0D" w14:textId="77777777" w:rsidR="00186DEE" w:rsidRPr="00691434" w:rsidRDefault="00186DEE" w:rsidP="00186DE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91434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14:paraId="21155C3B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4B801A5A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  <w:bookmarkStart w:id="9" w:name="_GoBack"/>
      <w:bookmarkEnd w:id="9"/>
    </w:p>
    <w:p w14:paraId="0C7FBD26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1B88151A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4E9E460F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В приложении реализован SSL </w:t>
      </w:r>
      <w:proofErr w:type="spellStart"/>
      <w:r w:rsidRPr="00691434">
        <w:rPr>
          <w:rFonts w:ascii="Tahoma" w:hAnsi="Tahoma" w:cs="Tahoma"/>
          <w:szCs w:val="20"/>
        </w:rPr>
        <w:t>pinning</w:t>
      </w:r>
      <w:proofErr w:type="spellEnd"/>
      <w:r w:rsidRPr="00691434">
        <w:rPr>
          <w:rFonts w:ascii="Tahoma" w:hAnsi="Tahoma" w:cs="Tahoma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 не устанавливается.</w:t>
      </w:r>
    </w:p>
    <w:p w14:paraId="28F28F75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rFonts w:ascii="Tahoma" w:hAnsi="Tahoma" w:cs="Tahoma"/>
          <w:szCs w:val="20"/>
        </w:rPr>
        <w:t>mail</w:t>
      </w:r>
      <w:proofErr w:type="spellEnd"/>
      <w:r w:rsidRPr="00691434">
        <w:rPr>
          <w:rFonts w:ascii="Tahoma" w:hAnsi="Tahoma" w:cs="Tahoma"/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7C764574" w14:textId="77777777" w:rsidR="00186DEE" w:rsidRPr="00691434" w:rsidRDefault="00186DEE" w:rsidP="00186DEE">
      <w:pPr>
        <w:pStyle w:val="afffa"/>
        <w:numPr>
          <w:ilvl w:val="1"/>
          <w:numId w:val="44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60537E0E" w14:textId="77777777" w:rsidR="00186DEE" w:rsidRPr="00691434" w:rsidRDefault="00186DEE" w:rsidP="00186DEE">
      <w:pPr>
        <w:spacing w:after="0" w:line="240" w:lineRule="auto"/>
        <w:rPr>
          <w:rFonts w:ascii="Tahoma" w:hAnsi="Tahoma" w:cs="Tahoma"/>
          <w:szCs w:val="20"/>
        </w:rPr>
      </w:pPr>
    </w:p>
    <w:p w14:paraId="7E17D64B" w14:textId="77777777" w:rsidR="00186DEE" w:rsidRPr="00691434" w:rsidRDefault="00186DEE" w:rsidP="00186DE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91434">
        <w:rPr>
          <w:rFonts w:ascii="Tahoma" w:hAnsi="Tahoma" w:cs="Tahoma"/>
          <w:color w:val="auto"/>
          <w:sz w:val="20"/>
          <w:szCs w:val="20"/>
        </w:rPr>
        <w:t>ТРЕБОВАНИЯ К ЗАШИТЕ СОЕДИНЕНИЙ</w:t>
      </w:r>
    </w:p>
    <w:p w14:paraId="7384FB12" w14:textId="77777777" w:rsidR="00186DEE" w:rsidRPr="00691434" w:rsidRDefault="00186DEE" w:rsidP="00186DE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4FA0DD3F" w14:textId="77777777" w:rsidR="00186DEE" w:rsidRPr="00691434" w:rsidRDefault="00186DEE" w:rsidP="00186DE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rFonts w:ascii="Tahoma" w:hAnsi="Tahoma" w:cs="Tahoma"/>
          <w:szCs w:val="20"/>
        </w:rPr>
        <w:t>strict-transport-security</w:t>
      </w:r>
      <w:proofErr w:type="spellEnd"/>
      <w:r w:rsidRPr="00691434">
        <w:rPr>
          <w:rFonts w:ascii="Tahoma" w:hAnsi="Tahoma" w:cs="Tahoma"/>
          <w:szCs w:val="20"/>
        </w:rPr>
        <w:t xml:space="preserve"> (HSTS) заголовки.</w:t>
      </w:r>
    </w:p>
    <w:p w14:paraId="69548F87" w14:textId="77777777" w:rsidR="00186DEE" w:rsidRPr="00691434" w:rsidRDefault="00186DEE" w:rsidP="00186DE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Используемые </w:t>
      </w:r>
      <w:proofErr w:type="spellStart"/>
      <w:r w:rsidRPr="00691434">
        <w:rPr>
          <w:rFonts w:ascii="Tahoma" w:hAnsi="Tahoma" w:cs="Tahoma"/>
          <w:szCs w:val="20"/>
        </w:rPr>
        <w:t>Cookie</w:t>
      </w:r>
      <w:proofErr w:type="spellEnd"/>
      <w:r w:rsidRPr="00691434">
        <w:rPr>
          <w:rFonts w:ascii="Tahoma" w:hAnsi="Tahoma" w:cs="Tahoma"/>
          <w:szCs w:val="20"/>
        </w:rPr>
        <w:t xml:space="preserve"> должны быть </w:t>
      </w:r>
      <w:proofErr w:type="spellStart"/>
      <w:r w:rsidRPr="00691434">
        <w:rPr>
          <w:rFonts w:ascii="Tahoma" w:hAnsi="Tahoma" w:cs="Tahoma"/>
          <w:szCs w:val="20"/>
        </w:rPr>
        <w:t>httponly</w:t>
      </w:r>
      <w:proofErr w:type="spellEnd"/>
      <w:r w:rsidRPr="00691434">
        <w:rPr>
          <w:rFonts w:ascii="Tahoma" w:hAnsi="Tahoma" w:cs="Tahoma"/>
          <w:szCs w:val="20"/>
        </w:rPr>
        <w:t xml:space="preserve"> и ограничены путем и доменом.</w:t>
      </w:r>
    </w:p>
    <w:p w14:paraId="6C131F7B" w14:textId="77777777" w:rsidR="00186DEE" w:rsidRPr="00691434" w:rsidRDefault="00186DEE" w:rsidP="00186DEE">
      <w:pPr>
        <w:pStyle w:val="afffa"/>
        <w:numPr>
          <w:ilvl w:val="1"/>
          <w:numId w:val="45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rFonts w:ascii="Tahoma" w:hAnsi="Tahoma" w:cs="Tahoma"/>
          <w:szCs w:val="20"/>
        </w:rPr>
        <w:t>Content</w:t>
      </w:r>
      <w:proofErr w:type="spellEnd"/>
      <w:r w:rsidRPr="00691434">
        <w:rPr>
          <w:rFonts w:ascii="Tahoma" w:hAnsi="Tahoma" w:cs="Tahoma"/>
          <w:szCs w:val="20"/>
        </w:rPr>
        <w:t xml:space="preserve"> </w:t>
      </w:r>
      <w:proofErr w:type="spellStart"/>
      <w:r w:rsidRPr="00691434">
        <w:rPr>
          <w:rFonts w:ascii="Tahoma" w:hAnsi="Tahoma" w:cs="Tahoma"/>
          <w:szCs w:val="20"/>
        </w:rPr>
        <w:t>Security</w:t>
      </w:r>
      <w:proofErr w:type="spellEnd"/>
      <w:r w:rsidRPr="00691434">
        <w:rPr>
          <w:rFonts w:ascii="Tahoma" w:hAnsi="Tahoma" w:cs="Tahoma"/>
          <w:szCs w:val="20"/>
        </w:rPr>
        <w:t xml:space="preserve"> </w:t>
      </w:r>
      <w:proofErr w:type="spellStart"/>
      <w:r w:rsidRPr="00691434">
        <w:rPr>
          <w:rFonts w:ascii="Tahoma" w:hAnsi="Tahoma" w:cs="Tahoma"/>
          <w:szCs w:val="20"/>
        </w:rPr>
        <w:t>Policy</w:t>
      </w:r>
      <w:proofErr w:type="spellEnd"/>
      <w:r w:rsidRPr="00691434">
        <w:rPr>
          <w:rFonts w:ascii="Tahoma" w:hAnsi="Tahoma" w:cs="Tahoma"/>
          <w:szCs w:val="20"/>
        </w:rPr>
        <w:t>, разрешающую минимально необходимый перечень источников контента.</w:t>
      </w:r>
    </w:p>
    <w:p w14:paraId="34ABB209" w14:textId="77777777" w:rsidR="00186DEE" w:rsidRPr="00691434" w:rsidRDefault="00186DEE" w:rsidP="00186DEE">
      <w:pPr>
        <w:spacing w:after="0" w:line="240" w:lineRule="auto"/>
        <w:rPr>
          <w:rFonts w:ascii="Tahoma" w:hAnsi="Tahoma" w:cs="Tahoma"/>
          <w:szCs w:val="20"/>
        </w:rPr>
      </w:pPr>
    </w:p>
    <w:p w14:paraId="39D9E2F4" w14:textId="77777777" w:rsidR="00186DEE" w:rsidRPr="00691434" w:rsidRDefault="00186DEE" w:rsidP="00186DE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91434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76E482C1" w14:textId="77777777" w:rsidR="00186DEE" w:rsidRPr="00691434" w:rsidRDefault="00186DEE" w:rsidP="00186DEE">
      <w:pPr>
        <w:spacing w:after="0" w:line="240" w:lineRule="auto"/>
        <w:rPr>
          <w:rFonts w:ascii="Tahoma" w:hAnsi="Tahoma" w:cs="Tahoma"/>
          <w:szCs w:val="20"/>
        </w:rPr>
      </w:pPr>
      <w:r w:rsidRPr="00691434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14:paraId="37791755" w14:textId="77777777" w:rsidR="00186DEE" w:rsidRPr="00691434" w:rsidRDefault="00186DEE" w:rsidP="00186DEE">
      <w:pPr>
        <w:spacing w:after="0" w:line="240" w:lineRule="auto"/>
        <w:rPr>
          <w:rFonts w:ascii="Tahoma" w:hAnsi="Tahoma" w:cs="Tahoma"/>
          <w:szCs w:val="20"/>
        </w:rPr>
      </w:pPr>
    </w:p>
    <w:p w14:paraId="3B80DD0A" w14:textId="77777777" w:rsidR="00186DEE" w:rsidRPr="00691434" w:rsidRDefault="00186DEE" w:rsidP="00186DEE">
      <w:pPr>
        <w:pStyle w:val="1"/>
        <w:numPr>
          <w:ilvl w:val="0"/>
          <w:numId w:val="40"/>
        </w:numPr>
        <w:tabs>
          <w:tab w:val="left" w:pos="567"/>
        </w:tabs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691434">
        <w:rPr>
          <w:rFonts w:ascii="Tahoma" w:hAnsi="Tahoma" w:cs="Tahoma"/>
          <w:color w:val="auto"/>
          <w:sz w:val="20"/>
          <w:szCs w:val="20"/>
        </w:rPr>
        <w:t>ТРЕБОВАНИЯ К ПОДДЕРЖКЕ</w:t>
      </w:r>
      <w:r w:rsidRPr="00691434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</w:p>
    <w:p w14:paraId="59AC9535" w14:textId="77777777" w:rsidR="00186DEE" w:rsidRPr="00691434" w:rsidRDefault="00186DEE" w:rsidP="00186DEE">
      <w:pPr>
        <w:pStyle w:val="afffa"/>
        <w:numPr>
          <w:ilvl w:val="1"/>
          <w:numId w:val="43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91434">
        <w:rPr>
          <w:rFonts w:ascii="Tahoma" w:eastAsia="Times New Roman" w:hAnsi="Tahoma" w:cs="Tahoma"/>
          <w:szCs w:val="20"/>
        </w:rPr>
        <w:t xml:space="preserve"> Поддержка сервиса отправки сообщений оказывается в течение периода действия Договора.</w:t>
      </w:r>
    </w:p>
    <w:p w14:paraId="6F1FAF51" w14:textId="4CE50485" w:rsidR="00973E8B" w:rsidRPr="004457AD" w:rsidRDefault="00186DEE" w:rsidP="00186DE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691434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973E8B" w:rsidRPr="004457AD">
        <w:rPr>
          <w:rFonts w:ascii="Tahoma" w:hAnsi="Tahoma" w:cs="Tahoma"/>
          <w:szCs w:val="20"/>
        </w:rPr>
        <w:t xml:space="preserve">. </w:t>
      </w:r>
    </w:p>
    <w:p w14:paraId="2D95A40C" w14:textId="77777777" w:rsidR="00973E8B" w:rsidRPr="004457AD" w:rsidRDefault="00973E8B" w:rsidP="004457AD">
      <w:pPr>
        <w:tabs>
          <w:tab w:val="left" w:pos="567"/>
        </w:tabs>
        <w:spacing w:after="0" w:line="240" w:lineRule="auto"/>
        <w:ind w:left="360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</w:t>
      </w:r>
    </w:p>
    <w:p w14:paraId="310A403A" w14:textId="77777777" w:rsidR="009B49CA" w:rsidRPr="004457AD" w:rsidRDefault="009B49CA" w:rsidP="004457AD">
      <w:pPr>
        <w:tabs>
          <w:tab w:val="left" w:pos="567"/>
        </w:tabs>
        <w:spacing w:after="0" w:line="240" w:lineRule="auto"/>
        <w:ind w:left="360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 </w:t>
      </w:r>
    </w:p>
    <w:p w14:paraId="45910EAA" w14:textId="68EC5D9B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4457AD" w:rsidRDefault="001A056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4457AD" w:rsidRDefault="00064EF8" w:rsidP="004457AD">
      <w:pPr>
        <w:tabs>
          <w:tab w:val="left" w:pos="567"/>
        </w:tabs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4457AD" w:rsidRDefault="00064EF8" w:rsidP="004457AD">
      <w:pPr>
        <w:tabs>
          <w:tab w:val="left" w:pos="567"/>
        </w:tabs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4457AD" w:rsidRDefault="00064EF8" w:rsidP="004457AD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4457AD" w:rsidRDefault="00064EF8" w:rsidP="004457AD">
      <w:pPr>
        <w:widowControl w:val="0"/>
        <w:tabs>
          <w:tab w:val="left" w:pos="567"/>
          <w:tab w:val="left" w:pos="9923"/>
        </w:tabs>
        <w:autoSpaceDE w:val="0"/>
        <w:autoSpaceDN w:val="0"/>
        <w:adjustRightInd w:val="0"/>
        <w:spacing w:after="0" w:line="240" w:lineRule="auto"/>
        <w:ind w:left="11"/>
        <w:jc w:val="right"/>
        <w:rPr>
          <w:rFonts w:ascii="Tahoma" w:hAnsi="Tahoma" w:cs="Tahoma"/>
          <w:b/>
          <w:bCs/>
          <w:szCs w:val="20"/>
        </w:rPr>
      </w:pPr>
      <w:r w:rsidRPr="004457AD">
        <w:rPr>
          <w:rFonts w:ascii="Tahoma" w:hAnsi="Tahoma" w:cs="Tahoma"/>
          <w:szCs w:val="20"/>
        </w:rPr>
        <w:t>от «___</w:t>
      </w:r>
      <w:proofErr w:type="gramStart"/>
      <w:r w:rsidRPr="004457AD">
        <w:rPr>
          <w:rFonts w:ascii="Tahoma" w:hAnsi="Tahoma" w:cs="Tahoma"/>
          <w:szCs w:val="20"/>
        </w:rPr>
        <w:t>_»_</w:t>
      </w:r>
      <w:proofErr w:type="gramEnd"/>
      <w:r w:rsidRPr="004457AD">
        <w:rPr>
          <w:rFonts w:ascii="Tahoma" w:hAnsi="Tahoma" w:cs="Tahoma"/>
          <w:szCs w:val="20"/>
        </w:rPr>
        <w:t>___________20</w:t>
      </w:r>
      <w:r w:rsidR="007036AF" w:rsidRPr="004457AD">
        <w:rPr>
          <w:rFonts w:ascii="Tahoma" w:hAnsi="Tahoma" w:cs="Tahoma"/>
          <w:szCs w:val="20"/>
        </w:rPr>
        <w:t>__</w:t>
      </w:r>
      <w:r w:rsidRPr="004457AD">
        <w:rPr>
          <w:rFonts w:ascii="Tahoma" w:hAnsi="Tahoma" w:cs="Tahoma"/>
          <w:szCs w:val="20"/>
        </w:rPr>
        <w:t>г.</w:t>
      </w:r>
    </w:p>
    <w:p w14:paraId="37EA1822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2AACAA7E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4457AD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5E68C1EC" w14:textId="77777777" w:rsidR="00710A82" w:rsidRDefault="00710A82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710A82" w:rsidRPr="000D1098" w14:paraId="36C4C7BD" w14:textId="77777777" w:rsidTr="0064726B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1DE7B204" w14:textId="77777777" w:rsidR="00710A82" w:rsidRPr="000D1098" w:rsidRDefault="00710A82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5CA50E3B" w14:textId="77777777" w:rsidR="00710A82" w:rsidRPr="000D1098" w:rsidRDefault="00710A82" w:rsidP="0064726B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431FD1EA" w14:textId="77777777" w:rsidR="00710A82" w:rsidRPr="000D1098" w:rsidRDefault="00710A82" w:rsidP="0064726B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710A82" w:rsidRPr="000D1098" w14:paraId="386BF586" w14:textId="77777777" w:rsidTr="0064726B">
        <w:trPr>
          <w:trHeight w:val="584"/>
        </w:trPr>
        <w:tc>
          <w:tcPr>
            <w:tcW w:w="287" w:type="pct"/>
            <w:hideMark/>
          </w:tcPr>
          <w:p w14:paraId="362F6D4F" w14:textId="77777777" w:rsidR="00710A82" w:rsidRPr="000D1098" w:rsidRDefault="00710A82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54814CC2" w14:textId="3A079EBD" w:rsidR="00710A82" w:rsidRPr="000D1098" w:rsidRDefault="00710A82" w:rsidP="0064726B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 xml:space="preserve">абонентам </w:t>
            </w:r>
            <w:r w:rsidRPr="004457AD">
              <w:rPr>
                <w:rFonts w:ascii="Tahoma" w:hAnsi="Tahoma" w:cs="Tahoma"/>
                <w:szCs w:val="20"/>
              </w:rPr>
              <w:t>Теле2</w:t>
            </w:r>
            <w:r w:rsidRPr="00590778"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14:paraId="7F6A9F3D" w14:textId="77777777" w:rsidR="00710A82" w:rsidRPr="000D1098" w:rsidRDefault="00710A82" w:rsidP="0064726B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73E461D5" w14:textId="77777777" w:rsidR="00710A82" w:rsidRDefault="00710A82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45428580" w14:textId="77777777" w:rsidR="00710A82" w:rsidRPr="000D1098" w:rsidRDefault="00710A82" w:rsidP="00710A82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240865B4" w14:textId="77777777" w:rsidR="00710A82" w:rsidRPr="006833BC" w:rsidRDefault="00710A82" w:rsidP="00710A8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1B8A2630" w14:textId="77777777" w:rsidR="00710A82" w:rsidRPr="004457AD" w:rsidRDefault="00710A82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A3339B6" w14:textId="78C920A3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4457AD" w:rsidRDefault="00064EF8" w:rsidP="004457AD">
      <w:pPr>
        <w:tabs>
          <w:tab w:val="left" w:pos="567"/>
        </w:tabs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4457AD" w:rsidRDefault="00064EF8" w:rsidP="004457A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4457AD" w:rsidRDefault="00064EF8" w:rsidP="004457AD">
      <w:pPr>
        <w:pageBreakBefore/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4457AD" w:rsidRDefault="00064EF8" w:rsidP="004457AD">
      <w:pPr>
        <w:widowControl w:val="0"/>
        <w:shd w:val="clear" w:color="auto" w:fill="FFFFFF"/>
        <w:tabs>
          <w:tab w:val="left" w:pos="567"/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4457AD" w:rsidRDefault="00064EF8" w:rsidP="004457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от «___</w:t>
      </w:r>
      <w:proofErr w:type="gramStart"/>
      <w:r w:rsidRPr="004457AD">
        <w:rPr>
          <w:rFonts w:ascii="Tahoma" w:hAnsi="Tahoma" w:cs="Tahoma"/>
          <w:szCs w:val="20"/>
        </w:rPr>
        <w:t>_»_</w:t>
      </w:r>
      <w:proofErr w:type="gramEnd"/>
      <w:r w:rsidRPr="004457AD">
        <w:rPr>
          <w:rFonts w:ascii="Tahoma" w:hAnsi="Tahoma" w:cs="Tahoma"/>
          <w:szCs w:val="20"/>
        </w:rPr>
        <w:t>___________20</w:t>
      </w:r>
      <w:r w:rsidR="004B2630" w:rsidRPr="004457AD">
        <w:rPr>
          <w:rFonts w:ascii="Tahoma" w:hAnsi="Tahoma" w:cs="Tahoma"/>
          <w:szCs w:val="20"/>
        </w:rPr>
        <w:t>__</w:t>
      </w:r>
      <w:r w:rsidRPr="004457AD">
        <w:rPr>
          <w:rFonts w:ascii="Tahoma" w:hAnsi="Tahoma" w:cs="Tahoma"/>
          <w:szCs w:val="20"/>
        </w:rPr>
        <w:t>г</w:t>
      </w:r>
    </w:p>
    <w:p w14:paraId="57B08779" w14:textId="77777777" w:rsidR="00064EF8" w:rsidRPr="004457AD" w:rsidRDefault="00064EF8" w:rsidP="004457A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4457AD" w:rsidRDefault="00064EF8" w:rsidP="004457AD">
      <w:pPr>
        <w:tabs>
          <w:tab w:val="left" w:pos="567"/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Адрес:</w:t>
      </w:r>
      <w:r w:rsidRPr="004457AD">
        <w:rPr>
          <w:rFonts w:ascii="Tahoma" w:hAnsi="Tahoma" w:cs="Tahoma"/>
          <w:szCs w:val="20"/>
        </w:rPr>
        <w:tab/>
      </w:r>
    </w:p>
    <w:p w14:paraId="668C907F" w14:textId="77777777" w:rsidR="00064EF8" w:rsidRPr="004457AD" w:rsidRDefault="00064EF8" w:rsidP="004457AD">
      <w:pPr>
        <w:tabs>
          <w:tab w:val="left" w:pos="567"/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ИНН           КПП</w:t>
      </w:r>
      <w:r w:rsidRPr="004457AD">
        <w:rPr>
          <w:rFonts w:ascii="Tahoma" w:hAnsi="Tahoma" w:cs="Tahoma"/>
          <w:szCs w:val="20"/>
        </w:rPr>
        <w:tab/>
      </w:r>
    </w:p>
    <w:p w14:paraId="39904EC0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4457AD" w:rsidRDefault="00E309DC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4457AD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4457AD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4457AD" w:rsidRDefault="00624191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8</w:t>
            </w:r>
          </w:p>
        </w:tc>
      </w:tr>
      <w:tr w:rsidR="003C00CC" w:rsidRPr="004457AD" w14:paraId="4F9F1033" w14:textId="77777777" w:rsidTr="00DF75A9">
        <w:tc>
          <w:tcPr>
            <w:tcW w:w="2613" w:type="dxa"/>
            <w:shd w:val="clear" w:color="auto" w:fill="auto"/>
            <w:vAlign w:val="center"/>
          </w:tcPr>
          <w:p w14:paraId="609DF3D8" w14:textId="5FE0DBCA" w:rsidR="003C00CC" w:rsidRPr="004457AD" w:rsidRDefault="003C00CC" w:rsidP="004457AD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 xml:space="preserve">Доставка СМС абонентам Теле2 с указанием буквенного имени 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3C00CC" w:rsidRPr="004457AD" w:rsidRDefault="003C00CC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</w:t>
      </w:r>
      <w:proofErr w:type="gramStart"/>
      <w:r w:rsidRPr="004457AD">
        <w:rPr>
          <w:rFonts w:ascii="Tahoma" w:hAnsi="Tahoma" w:cs="Tahoma"/>
          <w:szCs w:val="20"/>
        </w:rPr>
        <w:t>коп.,</w:t>
      </w:r>
      <w:proofErr w:type="gramEnd"/>
      <w:r w:rsidRPr="004457AD">
        <w:rPr>
          <w:rFonts w:ascii="Tahoma" w:hAnsi="Tahoma" w:cs="Tahoma"/>
          <w:szCs w:val="20"/>
        </w:rPr>
        <w:t xml:space="preserve"> в </w:t>
      </w:r>
      <w:proofErr w:type="spellStart"/>
      <w:r w:rsidRPr="004457AD">
        <w:rPr>
          <w:rFonts w:ascii="Tahoma" w:hAnsi="Tahoma" w:cs="Tahoma"/>
          <w:szCs w:val="20"/>
        </w:rPr>
        <w:t>т.ч</w:t>
      </w:r>
      <w:proofErr w:type="spellEnd"/>
      <w:r w:rsidRPr="004457AD">
        <w:rPr>
          <w:rFonts w:ascii="Tahoma" w:hAnsi="Tahoma" w:cs="Tahoma"/>
          <w:szCs w:val="20"/>
        </w:rPr>
        <w:t>. НДС.</w:t>
      </w:r>
    </w:p>
    <w:p w14:paraId="46F6A92F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7FC553E0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4457AD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4457AD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457AD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4457AD" w:rsidRDefault="00064EF8" w:rsidP="004457AD">
      <w:pPr>
        <w:pageBreakBefore/>
        <w:tabs>
          <w:tab w:val="left" w:pos="567"/>
        </w:tabs>
        <w:spacing w:after="0" w:line="240" w:lineRule="auto"/>
        <w:ind w:left="11" w:right="11"/>
        <w:jc w:val="right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4457AD" w:rsidRDefault="00064EF8" w:rsidP="004457AD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Cs w:val="20"/>
        </w:rPr>
      </w:pPr>
      <w:r w:rsidRPr="004457AD">
        <w:rPr>
          <w:rFonts w:ascii="Tahoma" w:eastAsia="Times New Roman" w:hAnsi="Tahoma" w:cs="Tahoma"/>
          <w:szCs w:val="20"/>
        </w:rPr>
        <w:t>от «___</w:t>
      </w:r>
      <w:proofErr w:type="gramStart"/>
      <w:r w:rsidRPr="004457AD">
        <w:rPr>
          <w:rFonts w:ascii="Tahoma" w:eastAsia="Times New Roman" w:hAnsi="Tahoma" w:cs="Tahoma"/>
          <w:szCs w:val="20"/>
        </w:rPr>
        <w:t>_»_</w:t>
      </w:r>
      <w:proofErr w:type="gramEnd"/>
      <w:r w:rsidRPr="004457AD">
        <w:rPr>
          <w:rFonts w:ascii="Tahoma" w:eastAsia="Times New Roman" w:hAnsi="Tahoma" w:cs="Tahoma"/>
          <w:szCs w:val="20"/>
        </w:rPr>
        <w:t>___________20</w:t>
      </w:r>
      <w:r w:rsidR="00DF6C36" w:rsidRPr="004457AD">
        <w:rPr>
          <w:rFonts w:ascii="Tahoma" w:eastAsia="Times New Roman" w:hAnsi="Tahoma" w:cs="Tahoma"/>
          <w:szCs w:val="20"/>
        </w:rPr>
        <w:t>__</w:t>
      </w:r>
      <w:r w:rsidRPr="004457AD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4457AD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4457AD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4457AD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4457AD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4457AD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4457AD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4457AD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4457AD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4457AD" w:rsidRDefault="00064EF8" w:rsidP="004457AD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4457AD">
        <w:rPr>
          <w:rFonts w:ascii="Tahoma" w:hAnsi="Tahoma" w:cs="Tahoma"/>
          <w:szCs w:val="20"/>
        </w:rPr>
        <w:t>Подпись уполномоченного представителя</w:t>
      </w:r>
      <w:r w:rsidRPr="004457AD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4457AD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4457AD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4457AD" w:rsidRDefault="00064EF8" w:rsidP="004457AD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457AD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4457AD" w:rsidRDefault="00064EF8" w:rsidP="004457A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4457AD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4457AD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4457AD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4457AD" w:rsidRDefault="00064EF8" w:rsidP="004457AD">
            <w:pPr>
              <w:widowControl w:val="0"/>
              <w:tabs>
                <w:tab w:val="left" w:pos="567"/>
              </w:tabs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4457AD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4457AD" w:rsidRDefault="00064EF8" w:rsidP="004457AD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</w:p>
    <w:sectPr w:rsidR="00064EF8" w:rsidRPr="004457AD" w:rsidSect="004457A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92724" w14:textId="77777777" w:rsidR="004C1B9F" w:rsidRDefault="004C1B9F" w:rsidP="007F241D">
      <w:pPr>
        <w:spacing w:after="0" w:line="240" w:lineRule="auto"/>
      </w:pPr>
      <w:r>
        <w:separator/>
      </w:r>
    </w:p>
  </w:endnote>
  <w:endnote w:type="continuationSeparator" w:id="0">
    <w:p w14:paraId="7BE01825" w14:textId="77777777" w:rsidR="004C1B9F" w:rsidRDefault="004C1B9F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973E8B" w:rsidRDefault="00973E8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973E8B" w:rsidRDefault="00973E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973E8B" w:rsidRPr="00A625EE" w:rsidRDefault="00973E8B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973E8B" w:rsidRDefault="00973E8B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7AB19" w14:textId="77777777" w:rsidR="004C1B9F" w:rsidRDefault="004C1B9F" w:rsidP="007F241D">
      <w:pPr>
        <w:spacing w:after="0" w:line="240" w:lineRule="auto"/>
      </w:pPr>
      <w:r>
        <w:separator/>
      </w:r>
    </w:p>
  </w:footnote>
  <w:footnote w:type="continuationSeparator" w:id="0">
    <w:p w14:paraId="5EBE9F15" w14:textId="77777777" w:rsidR="004C1B9F" w:rsidRDefault="004C1B9F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973E8B" w:rsidRDefault="00973E8B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973E8B" w:rsidRDefault="00973E8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973E8B" w:rsidRDefault="00973E8B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973E8B" w:rsidRPr="003A69F1" w:rsidRDefault="00973E8B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3" w15:restartNumberingAfterBreak="0">
    <w:nsid w:val="1C842583"/>
    <w:multiLevelType w:val="multilevel"/>
    <w:tmpl w:val="AFC48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5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8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6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7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0"/>
  </w:num>
  <w:num w:numId="6">
    <w:abstractNumId w:val="28"/>
  </w:num>
  <w:num w:numId="7">
    <w:abstractNumId w:val="7"/>
  </w:num>
  <w:num w:numId="8">
    <w:abstractNumId w:val="37"/>
  </w:num>
  <w:num w:numId="9">
    <w:abstractNumId w:val="20"/>
  </w:num>
  <w:num w:numId="10">
    <w:abstractNumId w:val="25"/>
  </w:num>
  <w:num w:numId="11">
    <w:abstractNumId w:val="24"/>
  </w:num>
  <w:num w:numId="12">
    <w:abstractNumId w:val="5"/>
  </w:num>
  <w:num w:numId="13">
    <w:abstractNumId w:val="19"/>
  </w:num>
  <w:num w:numId="14">
    <w:abstractNumId w:val="22"/>
  </w:num>
  <w:num w:numId="15">
    <w:abstractNumId w:val="16"/>
  </w:num>
  <w:num w:numId="16">
    <w:abstractNumId w:val="36"/>
  </w:num>
  <w:num w:numId="17">
    <w:abstractNumId w:val="38"/>
  </w:num>
  <w:num w:numId="18">
    <w:abstractNumId w:val="18"/>
  </w:num>
  <w:num w:numId="19">
    <w:abstractNumId w:val="31"/>
  </w:num>
  <w:num w:numId="20">
    <w:abstractNumId w:val="15"/>
  </w:num>
  <w:num w:numId="21">
    <w:abstractNumId w:val="32"/>
  </w:num>
  <w:num w:numId="22">
    <w:abstractNumId w:val="33"/>
  </w:num>
  <w:num w:numId="23">
    <w:abstractNumId w:val="27"/>
  </w:num>
  <w:num w:numId="24">
    <w:abstractNumId w:val="11"/>
  </w:num>
  <w:num w:numId="25">
    <w:abstractNumId w:val="14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8"/>
  </w:num>
  <w:num w:numId="29">
    <w:abstractNumId w:val="6"/>
  </w:num>
  <w:num w:numId="30">
    <w:abstractNumId w:val="23"/>
  </w:num>
  <w:num w:numId="31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9"/>
  </w:num>
  <w:num w:numId="38">
    <w:abstractNumId w:val="26"/>
  </w:num>
  <w:num w:numId="39">
    <w:abstractNumId w:val="30"/>
  </w:num>
  <w:num w:numId="40">
    <w:abstractNumId w:val="39"/>
  </w:num>
  <w:num w:numId="41">
    <w:abstractNumId w:val="35"/>
  </w:num>
  <w:num w:numId="42">
    <w:abstractNumId w:val="34"/>
  </w:num>
  <w:num w:numId="43">
    <w:abstractNumId w:val="13"/>
  </w:num>
  <w:num w:numId="44">
    <w:abstractNumId w:val="9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DEE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46D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0CC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0C7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57AD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1B9F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5F8E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0A82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34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77A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3E8B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9CA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4F4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32E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0C0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87A12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E7E56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954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ervice.rkn.gov.ru/monitoring/rph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22</Pages>
  <Words>12932</Words>
  <Characters>73718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80</cp:revision>
  <dcterms:created xsi:type="dcterms:W3CDTF">2022-11-16T09:37:00Z</dcterms:created>
  <dcterms:modified xsi:type="dcterms:W3CDTF">2024-02-12T10:09:00Z</dcterms:modified>
</cp:coreProperties>
</file>